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EFB" w:rsidRDefault="00A26EFB">
      <w:pPr>
        <w:keepNext/>
        <w:keepLines/>
        <w:jc w:val="both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937A21">
      <w:pPr>
        <w:keepNext/>
        <w:keepLines/>
        <w:jc w:val="center"/>
        <w:outlineLvl w:val="3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 xml:space="preserve"> </w:t>
      </w:r>
      <w:bookmarkStart w:id="0" w:name="_Hlk211344168"/>
      <w:r>
        <w:rPr>
          <w:rFonts w:eastAsia="Arial Unicode MS"/>
          <w:b/>
          <w:color w:val="000000"/>
        </w:rPr>
        <w:t>МИНИСТЕРСТВО ОБРАЗОВАНИЯ И НАУКИ РД</w:t>
      </w:r>
    </w:p>
    <w:p w:rsidR="00A26EFB" w:rsidRDefault="00937A21">
      <w:pPr>
        <w:keepNext/>
        <w:keepLines/>
        <w:jc w:val="center"/>
        <w:outlineLvl w:val="3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 xml:space="preserve">ГОСУДАРСТВЕННОЕ БЮДЖЕТНОЕ ПРОФЕССИОНАЛЬНОЕ </w:t>
      </w:r>
    </w:p>
    <w:p w:rsidR="00A26EFB" w:rsidRDefault="00937A21">
      <w:pPr>
        <w:keepNext/>
        <w:keepLines/>
        <w:jc w:val="center"/>
        <w:outlineLvl w:val="3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 xml:space="preserve">ОБРАЗОВАТЕЛЬНОЕ УЧРЕЖДЕНИЕ  </w:t>
      </w:r>
    </w:p>
    <w:p w:rsidR="00A26EFB" w:rsidRDefault="00937A21">
      <w:pPr>
        <w:keepNext/>
        <w:keepLines/>
        <w:jc w:val="center"/>
        <w:outlineLvl w:val="3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«ТЕХНИЧЕСКИЙ КОЛЛЕДЖ ИМЕНИ Р.Н.АШУРАЛИЕВА»</w:t>
      </w:r>
    </w:p>
    <w:bookmarkEnd w:id="0"/>
    <w:p w:rsidR="00A26EFB" w:rsidRDefault="00A26EFB">
      <w:pPr>
        <w:keepNext/>
        <w:keepLines/>
        <w:ind w:left="567" w:firstLine="113"/>
        <w:jc w:val="center"/>
        <w:outlineLvl w:val="3"/>
        <w:rPr>
          <w:rFonts w:eastAsia="Arial Unicode MS"/>
          <w:b/>
          <w:color w:val="000000"/>
        </w:rPr>
      </w:pPr>
    </w:p>
    <w:p w:rsidR="00A26EFB" w:rsidRDefault="00A26EFB">
      <w:pPr>
        <w:keepNext/>
        <w:keepLines/>
        <w:ind w:left="567" w:firstLine="113"/>
        <w:jc w:val="center"/>
        <w:outlineLvl w:val="3"/>
        <w:rPr>
          <w:rFonts w:eastAsia="Arial Unicode MS"/>
          <w:b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</w:tblGrid>
      <w:tr w:rsidR="00A26EFB">
        <w:trPr>
          <w:trHeight w:val="2976"/>
        </w:trPr>
        <w:tc>
          <w:tcPr>
            <w:tcW w:w="4656" w:type="dxa"/>
          </w:tcPr>
          <w:p w:rsidR="00A26EFB" w:rsidRDefault="00937A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6"/>
              <w:jc w:val="both"/>
              <w:rPr>
                <w:rFonts w:eastAsia="Arial Unicode MS"/>
                <w:color w:val="000000"/>
              </w:rPr>
            </w:pPr>
            <w:r>
              <w:t xml:space="preserve"> </w:t>
            </w:r>
            <w:r>
              <w:rPr>
                <w:rFonts w:eastAsia="Arial Unicode MS"/>
                <w:color w:val="000000"/>
              </w:rPr>
              <w:t xml:space="preserve">                   ОДОБРЕНО</w:t>
            </w:r>
          </w:p>
          <w:p w:rsidR="00A26EFB" w:rsidRDefault="00937A21">
            <w:pPr>
              <w:tabs>
                <w:tab w:val="left" w:leader="underscore" w:pos="1819"/>
                <w:tab w:val="left" w:leader="underscore" w:pos="3437"/>
              </w:tabs>
              <w:adjustRightInd w:val="0"/>
              <w:spacing w:before="120"/>
              <w:ind w:left="576"/>
              <w:jc w:val="both"/>
            </w:pPr>
            <w:r>
              <w:rPr>
                <w:rFonts w:eastAsia="Arial Unicode MS"/>
                <w:color w:val="000000"/>
              </w:rPr>
              <w:t>предметной (цикловой) комиссией УГС 11.00.00 «Электроника, радиотехника и системы связи», 25.00.00 «Аэронавигация и эксплуатация авиационной и ракетно-космической техники».</w:t>
            </w:r>
          </w:p>
          <w:p w:rsidR="00A26EFB" w:rsidRDefault="00937A21">
            <w:pPr>
              <w:tabs>
                <w:tab w:val="left" w:leader="underscore" w:pos="1819"/>
                <w:tab w:val="left" w:leader="underscore" w:pos="3437"/>
              </w:tabs>
              <w:adjustRightInd w:val="0"/>
              <w:ind w:left="576"/>
              <w:jc w:val="both"/>
              <w:rPr>
                <w:rFonts w:eastAsia="Arial Unicode MS"/>
                <w:color w:val="000000"/>
              </w:rPr>
            </w:pPr>
            <w:r>
              <w:rPr>
                <w:rFonts w:ascii="Aptos" w:eastAsia="Aptos" w:hAnsi="Aptos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267970</wp:posOffset>
                  </wp:positionV>
                  <wp:extent cx="1126490" cy="638810"/>
                  <wp:effectExtent l="0" t="0" r="16510" b="8890"/>
                  <wp:wrapNone/>
                  <wp:docPr id="4" name="Рисунок 1" descr="Подпись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 descr="Подпись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Протокол № _</w:t>
            </w:r>
            <w:r>
              <w:rPr>
                <w:u w:val="single"/>
              </w:rPr>
              <w:t>8</w:t>
            </w:r>
            <w:r>
              <w:t>_от 30 апреля 2025 г.</w:t>
            </w:r>
            <w:r>
              <w:rPr>
                <w:rFonts w:eastAsia="Arial Unicode MS"/>
                <w:color w:val="000000"/>
              </w:rPr>
              <w:t xml:space="preserve"> Председатель П(Ц)К</w:t>
            </w:r>
          </w:p>
          <w:p w:rsidR="00A26EFB" w:rsidRDefault="00A26EFB">
            <w:pPr>
              <w:tabs>
                <w:tab w:val="left" w:leader="underscore" w:pos="1819"/>
                <w:tab w:val="left" w:leader="underscore" w:pos="3437"/>
              </w:tabs>
              <w:adjustRightInd w:val="0"/>
              <w:ind w:left="576"/>
              <w:jc w:val="both"/>
              <w:rPr>
                <w:rFonts w:eastAsia="Arial Unicode MS"/>
                <w:color w:val="000000"/>
              </w:rPr>
            </w:pPr>
          </w:p>
          <w:p w:rsidR="00A26EFB" w:rsidRDefault="00937A21">
            <w:pPr>
              <w:tabs>
                <w:tab w:val="left" w:leader="underscore" w:pos="1819"/>
                <w:tab w:val="left" w:leader="underscore" w:pos="3437"/>
              </w:tabs>
              <w:adjustRightInd w:val="0"/>
              <w:ind w:left="576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_________________      </w:t>
            </w:r>
            <w:r>
              <w:rPr>
                <w:rFonts w:eastAsia="Arial Unicode MS"/>
                <w:color w:val="000000"/>
                <w:u w:val="single"/>
              </w:rPr>
              <w:t>Джалилов Ш.А</w:t>
            </w:r>
          </w:p>
          <w:p w:rsidR="00A26EFB" w:rsidRDefault="00937A21">
            <w:pPr>
              <w:tabs>
                <w:tab w:val="left" w:leader="underscore" w:pos="1819"/>
                <w:tab w:val="left" w:leader="underscore" w:pos="3437"/>
              </w:tabs>
              <w:adjustRightInd w:val="0"/>
              <w:ind w:left="576" w:firstLine="709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18"/>
              </w:rPr>
              <w:t>Подпись</w:t>
            </w:r>
            <w:r>
              <w:rPr>
                <w:rFonts w:eastAsia="Arial Unicode MS"/>
                <w:color w:val="000000"/>
              </w:rPr>
              <w:t xml:space="preserve">                           </w:t>
            </w:r>
          </w:p>
        </w:tc>
      </w:tr>
    </w:tbl>
    <w:p w:rsidR="00A26EFB" w:rsidRDefault="00A26EFB">
      <w:pPr>
        <w:keepNext/>
        <w:keepLines/>
        <w:jc w:val="both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AB4F9A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ФОНД ОЦЕНОЧНЫХ СРЕДСТВ</w:t>
      </w:r>
      <w:r w:rsidR="00937A21">
        <w:rPr>
          <w:rFonts w:eastAsia="Arial Unicode MS"/>
          <w:b/>
          <w:color w:val="000000"/>
          <w:sz w:val="28"/>
          <w:szCs w:val="28"/>
        </w:rPr>
        <w:t xml:space="preserve"> УЧЕБНОЙ ДИСЦИПЛИНЫ  </w:t>
      </w:r>
    </w:p>
    <w:p w:rsidR="00A26EFB" w:rsidRDefault="00A26EFB">
      <w:pPr>
        <w:keepNext/>
        <w:keepLines/>
        <w:jc w:val="center"/>
        <w:outlineLvl w:val="3"/>
        <w:rPr>
          <w:rFonts w:eastAsia="Arial Unicode MS"/>
          <w:b/>
          <w:color w:val="000000"/>
          <w:sz w:val="28"/>
          <w:szCs w:val="28"/>
        </w:rPr>
      </w:pPr>
    </w:p>
    <w:p w:rsidR="00A26EFB" w:rsidRDefault="00937A21">
      <w:pPr>
        <w:keepNext/>
        <w:keepLines/>
        <w:jc w:val="center"/>
        <w:outlineLvl w:val="3"/>
        <w:rPr>
          <w:rFonts w:eastAsia="Arial Unicode MS"/>
          <w:color w:val="000000"/>
          <w:sz w:val="28"/>
          <w:szCs w:val="28"/>
          <w:lang w:eastAsia="ru-RU"/>
        </w:rPr>
      </w:pPr>
      <w:r>
        <w:rPr>
          <w:rFonts w:eastAsia="Arial Unicode MS"/>
          <w:color w:val="000000"/>
          <w:sz w:val="28"/>
          <w:szCs w:val="28"/>
          <w:lang w:eastAsia="ru-RU"/>
        </w:rPr>
        <w:t>ОП.10</w:t>
      </w:r>
      <w:r>
        <w:rPr>
          <w:sz w:val="28"/>
          <w:szCs w:val="28"/>
        </w:rPr>
        <w:t xml:space="preserve"> Информационные технологии в профессиональной деятельности</w:t>
      </w:r>
    </w:p>
    <w:p w:rsidR="00A26EFB" w:rsidRDefault="00A26EFB">
      <w:pPr>
        <w:keepNext/>
        <w:keepLines/>
        <w:outlineLvl w:val="3"/>
        <w:rPr>
          <w:rFonts w:eastAsia="Arial Unicode MS"/>
          <w:color w:val="000000"/>
          <w:sz w:val="24"/>
          <w:szCs w:val="24"/>
        </w:rPr>
      </w:pPr>
    </w:p>
    <w:p w:rsidR="00A26EFB" w:rsidRDefault="00A26EFB">
      <w:pPr>
        <w:keepNext/>
        <w:keepLines/>
        <w:outlineLvl w:val="3"/>
        <w:rPr>
          <w:rFonts w:eastAsia="Arial Unicode MS"/>
          <w:color w:val="000000"/>
          <w:sz w:val="24"/>
          <w:szCs w:val="24"/>
        </w:rPr>
      </w:pPr>
    </w:p>
    <w:p w:rsidR="00A26EFB" w:rsidRDefault="00A26EFB">
      <w:pPr>
        <w:keepNext/>
        <w:keepLines/>
        <w:outlineLvl w:val="3"/>
        <w:rPr>
          <w:rFonts w:eastAsia="Arial Unicode MS"/>
          <w:color w:val="000000"/>
          <w:sz w:val="24"/>
          <w:szCs w:val="24"/>
        </w:rPr>
      </w:pPr>
    </w:p>
    <w:p w:rsidR="00A26EFB" w:rsidRDefault="00937A21">
      <w:pPr>
        <w:keepNext/>
        <w:keepLines/>
        <w:outlineLvl w:val="3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4"/>
          <w:szCs w:val="24"/>
        </w:rPr>
        <w:t>Ко</w:t>
      </w:r>
      <w:r w:rsidR="00AB4F9A">
        <w:rPr>
          <w:rFonts w:eastAsia="Arial Unicode MS"/>
          <w:color w:val="000000"/>
          <w:sz w:val="24"/>
          <w:szCs w:val="24"/>
        </w:rPr>
        <w:t>д и наименование специальности:</w:t>
      </w:r>
      <w:r>
        <w:rPr>
          <w:rFonts w:eastAsia="Arial Unicode MS"/>
          <w:color w:val="000000"/>
          <w:sz w:val="24"/>
          <w:szCs w:val="24"/>
        </w:rPr>
        <w:t xml:space="preserve"> 11.02.</w:t>
      </w:r>
      <w:r w:rsidR="00AB4F9A">
        <w:rPr>
          <w:rFonts w:eastAsia="Arial Unicode MS"/>
          <w:color w:val="000000"/>
          <w:sz w:val="24"/>
          <w:szCs w:val="24"/>
        </w:rPr>
        <w:t>02</w:t>
      </w:r>
      <w:r>
        <w:rPr>
          <w:rFonts w:eastAsia="Arial Unicode MS"/>
          <w:color w:val="000000"/>
          <w:sz w:val="24"/>
          <w:szCs w:val="24"/>
        </w:rPr>
        <w:t xml:space="preserve"> «</w:t>
      </w:r>
      <w:r w:rsidR="00AB4F9A">
        <w:rPr>
          <w:rFonts w:eastAsia="Arial Unicode MS"/>
          <w:color w:val="000000"/>
          <w:sz w:val="28"/>
          <w:szCs w:val="28"/>
        </w:rPr>
        <w:t>Техническое обслуживание и ремонт радиоэлектронной техники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A26EFB" w:rsidRDefault="00A26EFB">
      <w:pPr>
        <w:keepNext/>
        <w:keepLines/>
        <w:outlineLvl w:val="3"/>
        <w:rPr>
          <w:rFonts w:eastAsia="Arial Unicode MS"/>
          <w:color w:val="000000"/>
          <w:sz w:val="28"/>
          <w:szCs w:val="28"/>
        </w:rPr>
      </w:pPr>
    </w:p>
    <w:p w:rsidR="00A26EFB" w:rsidRDefault="00A26EFB">
      <w:pPr>
        <w:keepNext/>
        <w:keepLines/>
        <w:outlineLvl w:val="3"/>
        <w:rPr>
          <w:rFonts w:eastAsia="Arial Unicode MS"/>
          <w:color w:val="000000"/>
          <w:sz w:val="24"/>
          <w:szCs w:val="24"/>
        </w:rPr>
      </w:pPr>
    </w:p>
    <w:p w:rsidR="00A26EFB" w:rsidRDefault="00A26EFB">
      <w:pPr>
        <w:keepNext/>
        <w:keepLines/>
        <w:ind w:firstLine="3119"/>
        <w:outlineLvl w:val="3"/>
        <w:rPr>
          <w:rFonts w:eastAsia="Arial Unicode MS"/>
          <w:color w:val="000000"/>
          <w:sz w:val="20"/>
          <w:szCs w:val="20"/>
          <w:vertAlign w:val="superscript"/>
        </w:rPr>
      </w:pPr>
    </w:p>
    <w:p w:rsidR="00A26EFB" w:rsidRDefault="00A26EFB">
      <w:pPr>
        <w:keepNext/>
        <w:keepLines/>
        <w:outlineLvl w:val="3"/>
        <w:rPr>
          <w:rFonts w:eastAsia="Arial Unicode MS"/>
          <w:color w:val="000000"/>
          <w:sz w:val="18"/>
          <w:szCs w:val="20"/>
          <w:vertAlign w:val="superscript"/>
        </w:rPr>
      </w:pPr>
    </w:p>
    <w:p w:rsidR="00A26EFB" w:rsidRDefault="00A26EFB">
      <w:pPr>
        <w:keepNext/>
        <w:keepLines/>
        <w:ind w:firstLine="6096"/>
        <w:outlineLvl w:val="3"/>
        <w:rPr>
          <w:rFonts w:eastAsia="Arial Unicode MS"/>
          <w:color w:val="000000"/>
          <w:sz w:val="24"/>
          <w:szCs w:val="24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color w:val="000000"/>
          <w:sz w:val="20"/>
          <w:szCs w:val="20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color w:val="000000"/>
          <w:sz w:val="20"/>
          <w:szCs w:val="20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color w:val="000000"/>
          <w:sz w:val="20"/>
          <w:szCs w:val="20"/>
        </w:rPr>
      </w:pPr>
    </w:p>
    <w:p w:rsidR="00A26EFB" w:rsidRDefault="00AB4F9A">
      <w:pPr>
        <w:keepNext/>
        <w:keepLines/>
        <w:jc w:val="center"/>
        <w:outlineLvl w:val="3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Квалификация выпускника:</w:t>
      </w:r>
      <w:r w:rsidR="00937A21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>Техник</w:t>
      </w:r>
      <w:bookmarkStart w:id="1" w:name="_GoBack"/>
      <w:bookmarkEnd w:id="1"/>
    </w:p>
    <w:p w:rsidR="00A26EFB" w:rsidRDefault="00A26EFB">
      <w:pPr>
        <w:keepNext/>
        <w:keepLines/>
        <w:jc w:val="center"/>
        <w:outlineLvl w:val="3"/>
        <w:rPr>
          <w:rFonts w:eastAsia="Arial Unicode MS"/>
          <w:color w:val="000000"/>
        </w:rPr>
      </w:pPr>
    </w:p>
    <w:p w:rsidR="00A26EFB" w:rsidRDefault="00A26EFB">
      <w:pPr>
        <w:keepNext/>
        <w:keepLines/>
        <w:jc w:val="center"/>
        <w:outlineLvl w:val="3"/>
        <w:rPr>
          <w:rFonts w:eastAsia="Arial Unicode MS"/>
          <w:color w:val="000000"/>
        </w:rPr>
      </w:pPr>
    </w:p>
    <w:p w:rsidR="00A26EFB" w:rsidRDefault="00A26EFB">
      <w:pPr>
        <w:keepNext/>
        <w:keepLines/>
        <w:outlineLvl w:val="3"/>
        <w:rPr>
          <w:rFonts w:eastAsia="Arial Unicode MS"/>
          <w:color w:val="000000"/>
        </w:rPr>
      </w:pPr>
    </w:p>
    <w:p w:rsidR="00A26EFB" w:rsidRDefault="00A26EFB">
      <w:pPr>
        <w:keepNext/>
        <w:keepLines/>
        <w:outlineLvl w:val="3"/>
        <w:rPr>
          <w:rFonts w:eastAsia="Arial Unicode MS"/>
          <w:color w:val="000000"/>
        </w:rPr>
      </w:pPr>
    </w:p>
    <w:p w:rsidR="00A26EFB" w:rsidRDefault="00A26EFB">
      <w:pPr>
        <w:tabs>
          <w:tab w:val="left" w:leader="underscore" w:pos="1819"/>
          <w:tab w:val="left" w:leader="underscore" w:pos="3437"/>
        </w:tabs>
        <w:adjustRightInd w:val="0"/>
        <w:rPr>
          <w:rFonts w:eastAsia="Arial Unicode MS"/>
          <w:color w:val="000000"/>
        </w:rPr>
      </w:pPr>
    </w:p>
    <w:p w:rsidR="00A26EFB" w:rsidRDefault="00A26EFB">
      <w:pPr>
        <w:tabs>
          <w:tab w:val="left" w:leader="underscore" w:pos="1819"/>
          <w:tab w:val="left" w:leader="underscore" w:pos="3437"/>
        </w:tabs>
        <w:adjustRightInd w:val="0"/>
        <w:ind w:firstLine="567"/>
        <w:rPr>
          <w:rFonts w:eastAsia="Arial Unicode MS"/>
          <w:color w:val="000000"/>
        </w:rPr>
      </w:pPr>
    </w:p>
    <w:p w:rsidR="00A26EFB" w:rsidRDefault="00A26EFB">
      <w:pPr>
        <w:tabs>
          <w:tab w:val="left" w:leader="underscore" w:pos="1819"/>
          <w:tab w:val="left" w:leader="underscore" w:pos="3437"/>
        </w:tabs>
        <w:adjustRightInd w:val="0"/>
        <w:rPr>
          <w:rFonts w:eastAsia="Arial Unicode MS"/>
          <w:color w:val="000000"/>
        </w:rPr>
      </w:pPr>
    </w:p>
    <w:p w:rsidR="00A26EFB" w:rsidRDefault="00A26EFB">
      <w:pPr>
        <w:tabs>
          <w:tab w:val="left" w:leader="underscore" w:pos="1819"/>
          <w:tab w:val="left" w:leader="underscore" w:pos="3437"/>
        </w:tabs>
        <w:adjustRightInd w:val="0"/>
        <w:rPr>
          <w:rFonts w:eastAsia="Arial Unicode MS"/>
          <w:color w:val="000000"/>
        </w:rPr>
      </w:pPr>
    </w:p>
    <w:p w:rsidR="00A26EFB" w:rsidRDefault="00A26EFB">
      <w:pPr>
        <w:tabs>
          <w:tab w:val="left" w:leader="underscore" w:pos="1819"/>
          <w:tab w:val="left" w:leader="underscore" w:pos="3437"/>
        </w:tabs>
        <w:adjustRightInd w:val="0"/>
        <w:ind w:firstLine="567"/>
        <w:rPr>
          <w:rFonts w:eastAsia="Arial Unicode MS"/>
          <w:color w:val="000000"/>
        </w:rPr>
      </w:pPr>
    </w:p>
    <w:p w:rsidR="00A26EFB" w:rsidRDefault="00937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b/>
          <w:color w:val="000000"/>
        </w:rPr>
      </w:pPr>
      <w:r>
        <w:rPr>
          <w:bCs/>
          <w:sz w:val="28"/>
          <w:szCs w:val="28"/>
        </w:rPr>
        <w:t xml:space="preserve">Махачкала – 2025 г. </w:t>
      </w:r>
      <w:r>
        <w:rPr>
          <w:b/>
          <w:color w:val="000000"/>
        </w:rPr>
        <w:t xml:space="preserve"> </w:t>
      </w:r>
    </w:p>
    <w:p w:rsidR="00A26EFB" w:rsidRDefault="00A26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both"/>
        <w:rPr>
          <w:b/>
          <w:color w:val="000000"/>
        </w:rPr>
      </w:pPr>
    </w:p>
    <w:p w:rsidR="00A26EFB" w:rsidRDefault="00A26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both"/>
        <w:rPr>
          <w:b/>
          <w:color w:val="000000"/>
        </w:rPr>
      </w:pPr>
    </w:p>
    <w:p w:rsidR="00A26EFB" w:rsidRDefault="00937A21">
      <w:pPr>
        <w:pStyle w:val="a4"/>
        <w:numPr>
          <w:ilvl w:val="0"/>
          <w:numId w:val="1"/>
        </w:numPr>
        <w:tabs>
          <w:tab w:val="left" w:pos="3950"/>
        </w:tabs>
        <w:spacing w:before="70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фонда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spacing w:val="-4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A26EFB" w:rsidRDefault="00937A21">
      <w:pPr>
        <w:pStyle w:val="a3"/>
        <w:spacing w:before="258" w:line="276" w:lineRule="auto"/>
        <w:ind w:right="557" w:firstLine="708"/>
        <w:jc w:val="both"/>
      </w:pPr>
      <w:r>
        <w:t xml:space="preserve">Оценочные средства предназначены для контроля и оценки образовательных до-стижений обучающихся, освоивших программу дисциплины .ОП.10 Информационные технологии в профессиональной деятельности </w:t>
      </w:r>
    </w:p>
    <w:p w:rsidR="00A26EFB" w:rsidRDefault="00937A21">
      <w:pPr>
        <w:pStyle w:val="a3"/>
        <w:spacing w:before="1" w:line="259" w:lineRule="auto"/>
        <w:ind w:right="557" w:firstLine="708"/>
        <w:jc w:val="both"/>
      </w:pPr>
      <w:r>
        <w:t xml:space="preserve">Фонд оценочных средств включает контрольные материалы для проведения </w:t>
      </w:r>
      <w:r>
        <w:rPr>
          <w:b/>
        </w:rPr>
        <w:t>теку-щего</w:t>
      </w:r>
      <w:r>
        <w:t xml:space="preserve"> </w:t>
      </w:r>
      <w:r>
        <w:rPr>
          <w:b/>
        </w:rPr>
        <w:t>контроля</w:t>
      </w:r>
      <w:r>
        <w:t xml:space="preserve"> в форме устного опроса, тестирования, а также оценочные средства для проведения контрольного среза знаний за текущий период обучения, оценочные средства для проверки остаточных знаний за предыдущий период обучения и </w:t>
      </w:r>
      <w:r>
        <w:rPr>
          <w:b/>
        </w:rPr>
        <w:t>промежуточной</w:t>
      </w:r>
      <w:r>
        <w:t xml:space="preserve"> </w:t>
      </w:r>
      <w:r>
        <w:rPr>
          <w:b/>
        </w:rPr>
        <w:t>ат-тестации</w:t>
      </w:r>
      <w:r>
        <w:t xml:space="preserve"> в форме дифференцированного зачета.</w:t>
      </w:r>
    </w:p>
    <w:p w:rsidR="00A26EFB" w:rsidRDefault="00937A21">
      <w:pPr>
        <w:pStyle w:val="1"/>
        <w:numPr>
          <w:ilvl w:val="1"/>
          <w:numId w:val="1"/>
        </w:numPr>
        <w:tabs>
          <w:tab w:val="left" w:pos="4091"/>
        </w:tabs>
        <w:spacing w:before="213"/>
        <w:ind w:left="4091" w:hanging="359"/>
      </w:pPr>
      <w:r>
        <w:t>Перечень</w:t>
      </w:r>
      <w:r>
        <w:rPr>
          <w:b w:val="0"/>
          <w:spacing w:val="-15"/>
        </w:rPr>
        <w:t xml:space="preserve"> </w:t>
      </w:r>
      <w:r>
        <w:t>формируемых</w:t>
      </w:r>
      <w:r>
        <w:rPr>
          <w:b w:val="0"/>
          <w:spacing w:val="-15"/>
        </w:rPr>
        <w:t xml:space="preserve"> </w:t>
      </w:r>
      <w:r>
        <w:rPr>
          <w:spacing w:val="-2"/>
        </w:rPr>
        <w:t>компетенций</w:t>
      </w:r>
    </w:p>
    <w:p w:rsidR="00A26EFB" w:rsidRDefault="00937A21">
      <w:pPr>
        <w:pStyle w:val="a3"/>
        <w:spacing w:before="250" w:after="5" w:line="276" w:lineRule="auto"/>
        <w:ind w:right="559" w:firstLine="708"/>
        <w:jc w:val="both"/>
      </w:pPr>
      <w:r>
        <w:t>Изучение дисциплины ОП.10 Информационные технологии в профессиональной деятельности направлено на формирование следующих компетенций:</w:t>
      </w:r>
    </w:p>
    <w:tbl>
      <w:tblPr>
        <w:tblW w:w="0" w:type="auto"/>
        <w:tblInd w:w="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5"/>
        <w:gridCol w:w="4961"/>
        <w:gridCol w:w="1702"/>
        <w:gridCol w:w="1700"/>
      </w:tblGrid>
      <w:tr w:rsidR="00A26EFB">
        <w:trPr>
          <w:trHeight w:val="582"/>
        </w:trPr>
        <w:tc>
          <w:tcPr>
            <w:tcW w:w="1385" w:type="dxa"/>
            <w:vMerge w:val="restart"/>
          </w:tcPr>
          <w:p w:rsidR="00A26EFB" w:rsidRDefault="00937A21">
            <w:pPr>
              <w:pStyle w:val="TableParagraph"/>
              <w:spacing w:before="145" w:line="276" w:lineRule="auto"/>
              <w:ind w:left="359" w:hanging="202"/>
            </w:pPr>
            <w:r>
              <w:t>Код</w:t>
            </w:r>
            <w:r>
              <w:rPr>
                <w:spacing w:val="-14"/>
              </w:rPr>
              <w:t xml:space="preserve"> </w:t>
            </w:r>
            <w:r>
              <w:t>компе-</w:t>
            </w:r>
            <w:r>
              <w:rPr>
                <w:spacing w:val="-2"/>
              </w:rPr>
              <w:t>тенции</w:t>
            </w:r>
          </w:p>
        </w:tc>
        <w:tc>
          <w:tcPr>
            <w:tcW w:w="4961" w:type="dxa"/>
            <w:vMerge w:val="restart"/>
          </w:tcPr>
          <w:p w:rsidR="00A26EFB" w:rsidRDefault="00A26EFB">
            <w:pPr>
              <w:pStyle w:val="TableParagraph"/>
              <w:spacing w:before="38"/>
            </w:pPr>
          </w:p>
          <w:p w:rsidR="00A26EFB" w:rsidRDefault="00937A21">
            <w:pPr>
              <w:pStyle w:val="TableParagraph"/>
              <w:ind w:left="1252"/>
            </w:pPr>
            <w:r>
              <w:t>Содержание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3402" w:type="dxa"/>
            <w:gridSpan w:val="2"/>
          </w:tcPr>
          <w:p w:rsidR="00A26EFB" w:rsidRDefault="00937A21">
            <w:pPr>
              <w:pStyle w:val="TableParagraph"/>
              <w:spacing w:line="247" w:lineRule="exact"/>
              <w:ind w:left="11"/>
              <w:jc w:val="center"/>
            </w:pPr>
            <w:r>
              <w:t>Компонентный</w:t>
            </w:r>
            <w:r>
              <w:rPr>
                <w:spacing w:val="-6"/>
              </w:rPr>
              <w:t xml:space="preserve"> </w:t>
            </w:r>
            <w:r>
              <w:t>состав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компетен-</w:t>
            </w:r>
          </w:p>
          <w:p w:rsidR="00A26EFB" w:rsidRDefault="00937A21">
            <w:pPr>
              <w:pStyle w:val="TableParagraph"/>
              <w:spacing w:before="40"/>
              <w:ind w:left="11"/>
              <w:jc w:val="center"/>
            </w:pPr>
            <w:r>
              <w:t>ций</w:t>
            </w:r>
            <w:r>
              <w:rPr>
                <w:spacing w:val="-3"/>
              </w:rPr>
              <w:t xml:space="preserve"> </w:t>
            </w:r>
            <w:r>
              <w:t>(номера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перечня)</w:t>
            </w:r>
          </w:p>
        </w:tc>
      </w:tr>
      <w:tr w:rsidR="00A26EFB">
        <w:trPr>
          <w:trHeight w:val="289"/>
        </w:trPr>
        <w:tc>
          <w:tcPr>
            <w:tcW w:w="1385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558"/>
            </w:pPr>
            <w:r>
              <w:rPr>
                <w:spacing w:val="-2"/>
              </w:rPr>
              <w:t>Знает: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522"/>
            </w:pPr>
            <w:r>
              <w:rPr>
                <w:spacing w:val="-2"/>
              </w:rPr>
              <w:t>Умеет:</w:t>
            </w:r>
          </w:p>
        </w:tc>
      </w:tr>
      <w:tr w:rsidR="00A26EFB">
        <w:trPr>
          <w:trHeight w:val="894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43"/>
            </w:pPr>
          </w:p>
          <w:p w:rsidR="00A26EFB" w:rsidRDefault="00937A21">
            <w:pPr>
              <w:pStyle w:val="TableParagraph"/>
              <w:ind w:left="9"/>
              <w:jc w:val="center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значи-мость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10"/>
                <w:sz w:val="24"/>
              </w:rPr>
              <w:t>к</w:t>
            </w:r>
          </w:p>
          <w:p w:rsidR="00A26EFB" w:rsidRDefault="00937A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170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1103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146"/>
            </w:pPr>
          </w:p>
          <w:p w:rsidR="00A26EFB" w:rsidRDefault="00937A21">
            <w:pPr>
              <w:pStyle w:val="TableParagraph"/>
              <w:ind w:left="9"/>
              <w:jc w:val="center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собственную деятельность, выбирать типовые методы и способы выпол-нения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A26EFB" w:rsidRDefault="00937A2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827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9"/>
            </w:pPr>
          </w:p>
          <w:p w:rsidR="00A26EFB" w:rsidRDefault="00937A21">
            <w:pPr>
              <w:pStyle w:val="TableParagraph"/>
              <w:ind w:left="9"/>
              <w:jc w:val="center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Принимать решения в стандартных и нестан-дартных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ответ-</w:t>
            </w:r>
          </w:p>
          <w:p w:rsidR="00A26EFB" w:rsidRDefault="00937A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ственность.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26EFB">
        <w:trPr>
          <w:trHeight w:val="1103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146"/>
            </w:pPr>
          </w:p>
          <w:p w:rsidR="00A26EFB" w:rsidRDefault="00937A21">
            <w:pPr>
              <w:pStyle w:val="TableParagraph"/>
              <w:ind w:left="9"/>
              <w:jc w:val="center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поиск и использование инфор-мации, необходимой для эффективного вы-полнения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профес-</w:t>
            </w:r>
          </w:p>
          <w:p w:rsidR="00A26EFB" w:rsidRDefault="00937A2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t xml:space="preserve">1, </w:t>
            </w: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26EFB">
        <w:trPr>
          <w:trHeight w:val="1103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111"/>
              <w:rPr>
                <w:sz w:val="24"/>
              </w:rPr>
            </w:pPr>
          </w:p>
          <w:p w:rsidR="00A26EFB" w:rsidRDefault="00937A2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tabs>
                <w:tab w:val="left" w:pos="2109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Владеть информационной культурой, анали-зировать и оценивать информацию с исполь-</w:t>
            </w:r>
            <w:r>
              <w:rPr>
                <w:spacing w:val="-2"/>
                <w:sz w:val="24"/>
              </w:rPr>
              <w:t>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информационно-коммуни-</w:t>
            </w:r>
          </w:p>
          <w:p w:rsidR="00A26EFB" w:rsidRDefault="00937A2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t xml:space="preserve">1, </w:t>
            </w: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26EFB">
        <w:trPr>
          <w:trHeight w:val="894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6"/>
              <w:rPr>
                <w:sz w:val="24"/>
              </w:rPr>
            </w:pPr>
          </w:p>
          <w:p w:rsidR="00A26EFB" w:rsidRDefault="00937A2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6.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эффектив-</w:t>
            </w:r>
          </w:p>
          <w:p w:rsidR="00A26EFB" w:rsidRDefault="00937A21">
            <w:pPr>
              <w:pStyle w:val="TableParagraph"/>
              <w:spacing w:before="7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2"/>
                <w:sz w:val="24"/>
              </w:rPr>
              <w:t>требителями.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t xml:space="preserve">1, </w:t>
            </w: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26EFB">
        <w:trPr>
          <w:trHeight w:val="827"/>
        </w:trPr>
        <w:tc>
          <w:tcPr>
            <w:tcW w:w="1385" w:type="dxa"/>
          </w:tcPr>
          <w:p w:rsidR="00A26EFB" w:rsidRDefault="00937A21">
            <w:pPr>
              <w:pStyle w:val="TableParagraph"/>
              <w:spacing w:before="25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7.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Брать на себя ответственность за работу чле-нов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  <w:p w:rsidR="00A26EFB" w:rsidRDefault="00937A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26EFB">
        <w:trPr>
          <w:trHeight w:val="1103"/>
        </w:trPr>
        <w:tc>
          <w:tcPr>
            <w:tcW w:w="1385" w:type="dxa"/>
          </w:tcPr>
          <w:p w:rsidR="00A26EFB" w:rsidRDefault="00A26EFB">
            <w:pPr>
              <w:pStyle w:val="TableParagraph"/>
              <w:spacing w:before="121"/>
              <w:rPr>
                <w:sz w:val="24"/>
              </w:rPr>
            </w:pPr>
          </w:p>
          <w:p w:rsidR="00A26EFB" w:rsidRDefault="00937A2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8.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профес-сионального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зани-</w:t>
            </w:r>
          </w:p>
          <w:p w:rsidR="00A26EFB" w:rsidRDefault="00937A2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маться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плани-ровать повышение квалификации.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7" w:lineRule="exact"/>
              <w:ind w:left="107"/>
            </w:pPr>
            <w:r>
              <w:t xml:space="preserve">1, </w:t>
            </w: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7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26EFB">
        <w:trPr>
          <w:trHeight w:val="827"/>
        </w:trPr>
        <w:tc>
          <w:tcPr>
            <w:tcW w:w="1385" w:type="dxa"/>
          </w:tcPr>
          <w:p w:rsidR="00A26EFB" w:rsidRDefault="00937A21">
            <w:pPr>
              <w:pStyle w:val="TableParagraph"/>
              <w:spacing w:before="25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9.</w:t>
            </w:r>
          </w:p>
        </w:tc>
        <w:tc>
          <w:tcPr>
            <w:tcW w:w="4961" w:type="dxa"/>
          </w:tcPr>
          <w:p w:rsidR="00A26EFB" w:rsidRDefault="00937A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смены технологий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деятельно-</w:t>
            </w:r>
          </w:p>
          <w:p w:rsidR="00A26EFB" w:rsidRDefault="00937A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сти.</w:t>
            </w:r>
          </w:p>
        </w:tc>
        <w:tc>
          <w:tcPr>
            <w:tcW w:w="1702" w:type="dxa"/>
          </w:tcPr>
          <w:p w:rsidR="00A26EFB" w:rsidRDefault="00937A21">
            <w:pPr>
              <w:pStyle w:val="TableParagraph"/>
              <w:spacing w:line="246" w:lineRule="exact"/>
              <w:ind w:left="107"/>
            </w:pPr>
            <w:r>
              <w:t xml:space="preserve">1, </w:t>
            </w:r>
            <w:r>
              <w:rPr>
                <w:spacing w:val="-10"/>
              </w:rPr>
              <w:t>2</w:t>
            </w:r>
          </w:p>
        </w:tc>
        <w:tc>
          <w:tcPr>
            <w:tcW w:w="1700" w:type="dxa"/>
          </w:tcPr>
          <w:p w:rsidR="00A26EFB" w:rsidRDefault="00937A21">
            <w:pPr>
              <w:pStyle w:val="TableParagraph"/>
              <w:spacing w:line="246" w:lineRule="exact"/>
              <w:ind w:left="104"/>
            </w:pPr>
            <w:r>
              <w:rPr>
                <w:spacing w:val="-10"/>
              </w:rPr>
              <w:t>1</w:t>
            </w:r>
          </w:p>
        </w:tc>
      </w:tr>
    </w:tbl>
    <w:p w:rsidR="00A26EFB" w:rsidRDefault="00A26EFB">
      <w:pPr>
        <w:spacing w:before="228"/>
        <w:ind w:left="2414"/>
        <w:rPr>
          <w:b/>
          <w:sz w:val="28"/>
        </w:rPr>
      </w:pPr>
    </w:p>
    <w:p w:rsidR="00A26EFB" w:rsidRDefault="00A26EFB">
      <w:pPr>
        <w:spacing w:before="228"/>
        <w:ind w:left="2414"/>
        <w:rPr>
          <w:b/>
          <w:sz w:val="28"/>
        </w:rPr>
      </w:pPr>
    </w:p>
    <w:p w:rsidR="00A26EFB" w:rsidRDefault="00937A21">
      <w:pPr>
        <w:spacing w:before="228"/>
        <w:ind w:left="2414"/>
        <w:rPr>
          <w:b/>
          <w:sz w:val="28"/>
        </w:rPr>
      </w:pPr>
      <w:r>
        <w:rPr>
          <w:b/>
          <w:sz w:val="28"/>
        </w:rPr>
        <w:lastRenderedPageBreak/>
        <w:t>Перечень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требуемого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компонентного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состава</w:t>
      </w:r>
      <w:r>
        <w:rPr>
          <w:spacing w:val="-5"/>
          <w:sz w:val="28"/>
        </w:rPr>
        <w:t xml:space="preserve"> </w:t>
      </w:r>
      <w:r>
        <w:rPr>
          <w:b/>
          <w:spacing w:val="-2"/>
          <w:sz w:val="28"/>
        </w:rPr>
        <w:t>компетенций</w:t>
      </w:r>
    </w:p>
    <w:p w:rsidR="00A26EFB" w:rsidRDefault="00937A21">
      <w:pPr>
        <w:pStyle w:val="a3"/>
        <w:spacing w:before="44"/>
        <w:ind w:left="2563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студенты</w:t>
      </w:r>
      <w:r>
        <w:rPr>
          <w:spacing w:val="-11"/>
        </w:rPr>
        <w:t xml:space="preserve"> </w:t>
      </w:r>
      <w:r>
        <w:rPr>
          <w:spacing w:val="-2"/>
        </w:rPr>
        <w:t>должны:</w:t>
      </w:r>
    </w:p>
    <w:p w:rsidR="00A26EFB" w:rsidRDefault="00937A21">
      <w:pPr>
        <w:pStyle w:val="1"/>
        <w:spacing w:before="39"/>
        <w:ind w:left="1701"/>
        <w:rPr>
          <w:b w:val="0"/>
        </w:rPr>
      </w:pPr>
      <w:r>
        <w:rPr>
          <w:spacing w:val="-2"/>
        </w:rPr>
        <w:t>уметь</w:t>
      </w:r>
      <w:r>
        <w:rPr>
          <w:b w:val="0"/>
          <w:spacing w:val="-2"/>
        </w:rPr>
        <w:t>:</w:t>
      </w:r>
    </w:p>
    <w:p w:rsidR="00A26EFB" w:rsidRDefault="00937A21">
      <w:pPr>
        <w:pStyle w:val="a3"/>
        <w:ind w:left="1701" w:right="981"/>
      </w:pPr>
      <w:r>
        <w:t>У1-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информации; У2- обрабатывать текстовую и табличную информацию;</w:t>
      </w:r>
    </w:p>
    <w:p w:rsidR="00A26EFB" w:rsidRDefault="00937A21">
      <w:pPr>
        <w:pStyle w:val="a3"/>
        <w:ind w:left="1701" w:right="2387"/>
      </w:pPr>
      <w:r>
        <w:t>У3-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деловую</w:t>
      </w:r>
      <w:r>
        <w:rPr>
          <w:spacing w:val="-5"/>
        </w:rPr>
        <w:t xml:space="preserve"> </w:t>
      </w:r>
      <w:r>
        <w:t>графику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мультимедиа-информацию; У4 - создавать презентации;</w:t>
      </w:r>
    </w:p>
    <w:p w:rsidR="00A26EFB" w:rsidRDefault="00937A21">
      <w:pPr>
        <w:pStyle w:val="a3"/>
        <w:ind w:left="1701"/>
      </w:pPr>
      <w:r>
        <w:t>У5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антивирусные</w:t>
      </w:r>
      <w:r>
        <w:rPr>
          <w:spacing w:val="-8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защиты</w:t>
      </w:r>
      <w:r>
        <w:rPr>
          <w:spacing w:val="-10"/>
        </w:rPr>
        <w:t xml:space="preserve"> </w:t>
      </w:r>
      <w:r>
        <w:rPr>
          <w:spacing w:val="-2"/>
        </w:rPr>
        <w:t>информации;</w:t>
      </w:r>
    </w:p>
    <w:p w:rsidR="00A26EFB" w:rsidRDefault="00937A21">
      <w:pPr>
        <w:pStyle w:val="a3"/>
        <w:ind w:left="1186" w:firstLine="516"/>
      </w:pPr>
      <w:r>
        <w:t>У6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(интерпретировать)</w:t>
      </w:r>
      <w:r>
        <w:rPr>
          <w:spacing w:val="-7"/>
        </w:rPr>
        <w:t xml:space="preserve"> </w:t>
      </w:r>
      <w:r>
        <w:t>интерфейс</w:t>
      </w:r>
      <w:r>
        <w:rPr>
          <w:spacing w:val="-7"/>
        </w:rPr>
        <w:t xml:space="preserve"> </w:t>
      </w:r>
      <w:r>
        <w:t>специализированного</w:t>
      </w:r>
      <w:r>
        <w:rPr>
          <w:spacing w:val="-9"/>
        </w:rPr>
        <w:t xml:space="preserve"> </w:t>
      </w:r>
      <w:r>
        <w:t>программного обеспечения, находить контекстную помощь, работать с документацией;</w:t>
      </w:r>
    </w:p>
    <w:p w:rsidR="00A26EFB" w:rsidRDefault="00937A21">
      <w:pPr>
        <w:pStyle w:val="a3"/>
        <w:ind w:left="1186" w:right="648" w:firstLine="516"/>
      </w:pPr>
      <w:r>
        <w:t>У7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специализированное</w:t>
      </w:r>
      <w:r>
        <w:rPr>
          <w:spacing w:val="-5"/>
        </w:rPr>
        <w:t xml:space="preserve"> </w:t>
      </w:r>
      <w:r>
        <w:t>программное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сбора,</w:t>
      </w:r>
      <w:r>
        <w:rPr>
          <w:spacing w:val="-4"/>
        </w:rPr>
        <w:t xml:space="preserve"> </w:t>
      </w:r>
      <w:r>
        <w:t>хранения и обработки информации в соответствии с изучаемыми профессиональными модулями;</w:t>
      </w:r>
    </w:p>
    <w:p w:rsidR="00A26EFB" w:rsidRDefault="00937A21">
      <w:pPr>
        <w:pStyle w:val="a3"/>
        <w:ind w:left="1701" w:right="1860"/>
      </w:pPr>
      <w:r>
        <w:t>У8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автоматизированными</w:t>
      </w:r>
      <w:r>
        <w:rPr>
          <w:spacing w:val="-7"/>
        </w:rPr>
        <w:t xml:space="preserve"> </w:t>
      </w:r>
      <w:r>
        <w:t>системами</w:t>
      </w:r>
      <w:r>
        <w:rPr>
          <w:spacing w:val="-7"/>
        </w:rPr>
        <w:t xml:space="preserve"> </w:t>
      </w:r>
      <w:r>
        <w:t>делопроизводства; У9 - применять методы и средства защиты информации;</w:t>
      </w:r>
    </w:p>
    <w:p w:rsidR="00A26EFB" w:rsidRDefault="00937A21">
      <w:pPr>
        <w:pStyle w:val="1"/>
        <w:spacing w:before="7"/>
        <w:ind w:left="1701"/>
      </w:pPr>
      <w:r>
        <w:rPr>
          <w:spacing w:val="-2"/>
        </w:rPr>
        <w:t>знать:</w:t>
      </w:r>
    </w:p>
    <w:p w:rsidR="00A26EFB" w:rsidRDefault="00937A21">
      <w:pPr>
        <w:pStyle w:val="a3"/>
        <w:spacing w:before="15"/>
        <w:ind w:left="1186" w:firstLine="516"/>
      </w:pPr>
      <w:r>
        <w:t>З1-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обработки,</w:t>
      </w:r>
      <w:r>
        <w:rPr>
          <w:spacing w:val="-6"/>
        </w:rPr>
        <w:t xml:space="preserve"> </w:t>
      </w:r>
      <w:r>
        <w:t>хранения,</w:t>
      </w:r>
      <w:r>
        <w:rPr>
          <w:spacing w:val="-3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накопления</w:t>
      </w:r>
      <w:r>
        <w:rPr>
          <w:spacing w:val="-6"/>
        </w:rPr>
        <w:t xml:space="preserve"> </w:t>
      </w:r>
      <w:r>
        <w:t>ин-</w:t>
      </w:r>
      <w:r>
        <w:rPr>
          <w:spacing w:val="-2"/>
        </w:rPr>
        <w:t>формации;</w:t>
      </w:r>
    </w:p>
    <w:p w:rsidR="00A26EFB" w:rsidRDefault="00937A21">
      <w:pPr>
        <w:pStyle w:val="a3"/>
        <w:ind w:left="1702"/>
      </w:pPr>
      <w:r>
        <w:t>З2-</w:t>
      </w:r>
      <w:r>
        <w:rPr>
          <w:spacing w:val="-12"/>
        </w:rPr>
        <w:t xml:space="preserve"> </w:t>
      </w:r>
      <w:r>
        <w:t>назначение,</w:t>
      </w:r>
      <w:r>
        <w:rPr>
          <w:spacing w:val="-11"/>
        </w:rPr>
        <w:t xml:space="preserve"> </w:t>
      </w:r>
      <w:r>
        <w:t>состав,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r>
        <w:rPr>
          <w:spacing w:val="-2"/>
        </w:rPr>
        <w:t>компьютера;</w:t>
      </w:r>
    </w:p>
    <w:p w:rsidR="00A26EFB" w:rsidRDefault="00937A21">
      <w:pPr>
        <w:pStyle w:val="a3"/>
        <w:ind w:left="1186" w:right="648" w:firstLine="516"/>
      </w:pPr>
      <w:r>
        <w:t>З3-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компоненты</w:t>
      </w:r>
      <w:r>
        <w:rPr>
          <w:spacing w:val="-6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сетей,</w:t>
      </w:r>
      <w:r>
        <w:rPr>
          <w:spacing w:val="-5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пакетной</w:t>
      </w:r>
      <w:r>
        <w:rPr>
          <w:spacing w:val="-7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дан-ных, организацию межсетевого взаимодействия;</w:t>
      </w:r>
    </w:p>
    <w:p w:rsidR="00A26EFB" w:rsidRDefault="00937A21">
      <w:pPr>
        <w:pStyle w:val="a3"/>
        <w:ind w:left="1185" w:firstLine="516"/>
      </w:pPr>
      <w:r>
        <w:t>З4-назначение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системного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прикладного</w:t>
      </w:r>
      <w:r>
        <w:rPr>
          <w:spacing w:val="-8"/>
        </w:rPr>
        <w:t xml:space="preserve"> </w:t>
      </w:r>
      <w:r>
        <w:t xml:space="preserve">программного </w:t>
      </w:r>
      <w:r>
        <w:rPr>
          <w:spacing w:val="-2"/>
        </w:rPr>
        <w:t>обеспечения;</w:t>
      </w:r>
    </w:p>
    <w:p w:rsidR="00A26EFB" w:rsidRDefault="00937A21">
      <w:pPr>
        <w:pStyle w:val="a3"/>
        <w:ind w:left="1185" w:firstLine="516"/>
      </w:pPr>
      <w:r>
        <w:t>З5</w:t>
      </w:r>
      <w:r>
        <w:rPr>
          <w:spacing w:val="-6"/>
        </w:rPr>
        <w:t xml:space="preserve"> </w:t>
      </w:r>
      <w:r>
        <w:t>-технологию</w:t>
      </w:r>
      <w:r>
        <w:rPr>
          <w:spacing w:val="-6"/>
        </w:rPr>
        <w:t xml:space="preserve"> </w:t>
      </w:r>
      <w:r>
        <w:t>поиска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информационно-телекоммуникационной</w:t>
      </w:r>
      <w:r>
        <w:rPr>
          <w:spacing w:val="-5"/>
        </w:rPr>
        <w:t xml:space="preserve"> </w:t>
      </w:r>
      <w:r>
        <w:t>сети "Интернет" (далее - сеть Интернет);</w:t>
      </w:r>
    </w:p>
    <w:p w:rsidR="00A26EFB" w:rsidRDefault="00937A21">
      <w:pPr>
        <w:pStyle w:val="a3"/>
        <w:ind w:left="1701"/>
      </w:pPr>
      <w:r>
        <w:t>З6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защиты</w:t>
      </w:r>
      <w:r>
        <w:rPr>
          <w:spacing w:val="-11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несанкционированного</w:t>
      </w:r>
      <w:r>
        <w:rPr>
          <w:spacing w:val="-8"/>
        </w:rPr>
        <w:t xml:space="preserve"> </w:t>
      </w:r>
      <w:r>
        <w:rPr>
          <w:spacing w:val="-2"/>
        </w:rPr>
        <w:t>доступа;</w:t>
      </w:r>
    </w:p>
    <w:p w:rsidR="00A26EFB" w:rsidRDefault="00937A21">
      <w:pPr>
        <w:pStyle w:val="a3"/>
        <w:ind w:left="1185" w:firstLine="516"/>
      </w:pPr>
      <w:r>
        <w:t>З7</w:t>
      </w:r>
      <w:r>
        <w:rPr>
          <w:spacing w:val="-5"/>
        </w:rPr>
        <w:t xml:space="preserve"> </w:t>
      </w:r>
      <w:r>
        <w:t>-правовые</w:t>
      </w:r>
      <w:r>
        <w:rPr>
          <w:spacing w:val="-4"/>
        </w:rPr>
        <w:t xml:space="preserve"> </w:t>
      </w:r>
      <w:r>
        <w:t>аспекты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программного </w:t>
      </w:r>
      <w:r>
        <w:rPr>
          <w:spacing w:val="-2"/>
        </w:rPr>
        <w:t>обеспечения;</w:t>
      </w:r>
    </w:p>
    <w:p w:rsidR="00A26EFB" w:rsidRDefault="00937A21">
      <w:pPr>
        <w:pStyle w:val="a3"/>
        <w:ind w:left="1701"/>
      </w:pPr>
      <w:r>
        <w:t>З8</w:t>
      </w:r>
      <w:r>
        <w:rPr>
          <w:spacing w:val="-1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автоматизированной</w:t>
      </w:r>
      <w:r>
        <w:rPr>
          <w:spacing w:val="-10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rPr>
          <w:spacing w:val="-2"/>
        </w:rPr>
        <w:t>информации;</w:t>
      </w:r>
    </w:p>
    <w:p w:rsidR="00A26EFB" w:rsidRDefault="00937A21">
      <w:pPr>
        <w:pStyle w:val="a3"/>
        <w:ind w:left="1701"/>
      </w:pPr>
      <w:r>
        <w:t>З9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угрозы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обеспечения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rPr>
          <w:spacing w:val="-2"/>
        </w:rPr>
        <w:t>безопасности;</w:t>
      </w:r>
    </w:p>
    <w:p w:rsidR="00A26EFB" w:rsidRDefault="00A26EFB">
      <w:pPr>
        <w:pStyle w:val="a3"/>
        <w:sectPr w:rsidR="00A26EFB">
          <w:type w:val="continuous"/>
          <w:pgSz w:w="11900" w:h="16840"/>
          <w:pgMar w:top="1120" w:right="283" w:bottom="280" w:left="566" w:header="720" w:footer="720" w:gutter="0"/>
          <w:cols w:space="720"/>
        </w:sectPr>
      </w:pPr>
    </w:p>
    <w:p w:rsidR="00A26EFB" w:rsidRDefault="00937A21">
      <w:pPr>
        <w:spacing w:before="66"/>
        <w:ind w:left="3876"/>
        <w:rPr>
          <w:b/>
          <w:sz w:val="28"/>
        </w:rPr>
      </w:pPr>
      <w:r>
        <w:rPr>
          <w:b/>
          <w:sz w:val="28"/>
        </w:rPr>
        <w:lastRenderedPageBreak/>
        <w:t>Этапы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>компетенций</w:t>
      </w:r>
    </w:p>
    <w:p w:rsidR="00A26EFB" w:rsidRDefault="00A26EFB">
      <w:pPr>
        <w:pStyle w:val="a3"/>
        <w:spacing w:before="34"/>
        <w:ind w:left="0"/>
        <w:rPr>
          <w:b/>
          <w:sz w:val="20"/>
        </w:rPr>
      </w:pPr>
    </w:p>
    <w:tbl>
      <w:tblPr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970"/>
        <w:gridCol w:w="1419"/>
        <w:gridCol w:w="1246"/>
        <w:gridCol w:w="1136"/>
        <w:gridCol w:w="1983"/>
      </w:tblGrid>
      <w:tr w:rsidR="00A26EFB">
        <w:trPr>
          <w:trHeight w:val="289"/>
        </w:trPr>
        <w:tc>
          <w:tcPr>
            <w:tcW w:w="708" w:type="dxa"/>
            <w:vMerge w:val="restart"/>
          </w:tcPr>
          <w:p w:rsidR="00A26EFB" w:rsidRDefault="00937A21">
            <w:pPr>
              <w:pStyle w:val="TableParagraph"/>
              <w:spacing w:line="276" w:lineRule="auto"/>
              <w:ind w:left="167" w:right="159" w:firstLine="76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раз-</w:t>
            </w:r>
          </w:p>
          <w:p w:rsidR="00A26EFB" w:rsidRDefault="00937A21">
            <w:pPr>
              <w:pStyle w:val="TableParagraph"/>
              <w:ind w:left="141"/>
            </w:pPr>
            <w:r>
              <w:rPr>
                <w:spacing w:val="-4"/>
              </w:rPr>
              <w:t>дела</w:t>
            </w:r>
          </w:p>
        </w:tc>
        <w:tc>
          <w:tcPr>
            <w:tcW w:w="3970" w:type="dxa"/>
            <w:vMerge w:val="restart"/>
          </w:tcPr>
          <w:p w:rsidR="00A26EFB" w:rsidRDefault="00A26EFB">
            <w:pPr>
              <w:pStyle w:val="TableParagraph"/>
              <w:spacing w:before="31"/>
              <w:rPr>
                <w:b/>
              </w:rPr>
            </w:pPr>
          </w:p>
          <w:p w:rsidR="00A26EFB" w:rsidRDefault="00937A21">
            <w:pPr>
              <w:pStyle w:val="TableParagraph"/>
              <w:ind w:left="810"/>
            </w:pPr>
            <w:r>
              <w:t>Раздел/тема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  <w:tc>
          <w:tcPr>
            <w:tcW w:w="2665" w:type="dxa"/>
            <w:gridSpan w:val="2"/>
          </w:tcPr>
          <w:p w:rsidR="00A26EFB" w:rsidRDefault="00937A21">
            <w:pPr>
              <w:pStyle w:val="TableParagraph"/>
              <w:spacing w:line="247" w:lineRule="exact"/>
              <w:ind w:left="779"/>
            </w:pPr>
            <w:r>
              <w:t>Виды</w:t>
            </w:r>
            <w:r>
              <w:rPr>
                <w:spacing w:val="-2"/>
              </w:rPr>
              <w:t xml:space="preserve"> работ</w:t>
            </w:r>
          </w:p>
        </w:tc>
        <w:tc>
          <w:tcPr>
            <w:tcW w:w="1136" w:type="dxa"/>
            <w:vMerge w:val="restart"/>
          </w:tcPr>
          <w:p w:rsidR="00A26EFB" w:rsidRDefault="00937A21">
            <w:pPr>
              <w:pStyle w:val="TableParagraph"/>
              <w:spacing w:line="276" w:lineRule="auto"/>
              <w:ind w:left="137" w:right="130"/>
              <w:jc w:val="center"/>
            </w:pPr>
            <w:r>
              <w:t>Код</w:t>
            </w:r>
            <w:r>
              <w:rPr>
                <w:spacing w:val="-14"/>
              </w:rPr>
              <w:t xml:space="preserve"> </w:t>
            </w:r>
            <w:r>
              <w:t>ком-</w:t>
            </w:r>
            <w:r>
              <w:rPr>
                <w:spacing w:val="-2"/>
              </w:rPr>
              <w:t>петен-</w:t>
            </w:r>
          </w:p>
          <w:p w:rsidR="00A26EFB" w:rsidRDefault="00937A21">
            <w:pPr>
              <w:pStyle w:val="TableParagraph"/>
              <w:ind w:left="1"/>
              <w:jc w:val="center"/>
            </w:pPr>
            <w:r>
              <w:rPr>
                <w:spacing w:val="-5"/>
              </w:rPr>
              <w:t>ции</w:t>
            </w:r>
          </w:p>
        </w:tc>
        <w:tc>
          <w:tcPr>
            <w:tcW w:w="1983" w:type="dxa"/>
            <w:vMerge w:val="restart"/>
          </w:tcPr>
          <w:p w:rsidR="00A26EFB" w:rsidRDefault="00937A21">
            <w:pPr>
              <w:pStyle w:val="TableParagraph"/>
              <w:spacing w:line="276" w:lineRule="auto"/>
              <w:ind w:left="369" w:hanging="94"/>
            </w:pPr>
            <w:r>
              <w:rPr>
                <w:spacing w:val="-2"/>
              </w:rPr>
              <w:t>Конкретизация компетенций</w:t>
            </w:r>
          </w:p>
          <w:p w:rsidR="00A26EFB" w:rsidRDefault="00937A21">
            <w:pPr>
              <w:pStyle w:val="TableParagraph"/>
              <w:ind w:left="199"/>
            </w:pPr>
            <w:r>
              <w:t>(знания,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умения)</w:t>
            </w:r>
          </w:p>
        </w:tc>
      </w:tr>
      <w:tr w:rsidR="00A26EFB">
        <w:trPr>
          <w:trHeight w:val="573"/>
        </w:trPr>
        <w:tc>
          <w:tcPr>
            <w:tcW w:w="708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A26EFB" w:rsidRDefault="00937A21">
            <w:pPr>
              <w:pStyle w:val="TableParagraph"/>
              <w:spacing w:before="135"/>
              <w:ind w:left="143"/>
            </w:pPr>
            <w:r>
              <w:rPr>
                <w:spacing w:val="-2"/>
              </w:rPr>
              <w:t>Аудиторная</w:t>
            </w:r>
          </w:p>
        </w:tc>
        <w:tc>
          <w:tcPr>
            <w:tcW w:w="1246" w:type="dxa"/>
          </w:tcPr>
          <w:p w:rsidR="00A26EFB" w:rsidRDefault="00937A21">
            <w:pPr>
              <w:pStyle w:val="TableParagraph"/>
              <w:spacing w:before="135"/>
              <w:ind w:left="7" w:right="4"/>
              <w:jc w:val="center"/>
            </w:pPr>
            <w:r>
              <w:rPr>
                <w:spacing w:val="-5"/>
              </w:rPr>
              <w:t>СРС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</w:tr>
      <w:tr w:rsidR="00A26EFB">
        <w:trPr>
          <w:trHeight w:val="633"/>
        </w:trPr>
        <w:tc>
          <w:tcPr>
            <w:tcW w:w="708" w:type="dxa"/>
          </w:tcPr>
          <w:p w:rsidR="00A26EFB" w:rsidRDefault="00937A21">
            <w:pPr>
              <w:pStyle w:val="TableParagraph"/>
              <w:spacing w:before="166"/>
              <w:ind w:right="261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информацион-</w:t>
            </w:r>
          </w:p>
          <w:p w:rsidR="00A26EFB" w:rsidRDefault="00937A21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технологий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4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13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83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382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8"/>
              <w:rPr>
                <w:b/>
              </w:rPr>
            </w:pPr>
          </w:p>
          <w:p w:rsidR="00A26EFB" w:rsidRDefault="00937A21">
            <w:pPr>
              <w:pStyle w:val="TableParagraph"/>
              <w:ind w:right="206"/>
              <w:jc w:val="right"/>
            </w:pPr>
            <w:r>
              <w:rPr>
                <w:spacing w:val="-5"/>
              </w:rPr>
              <w:t>1.1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Введение. Цели, задачи дисципли-ны. Принципы использования ин-формационных технологий в про-фессиональной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Логи-ческая структура дисциплины, ее 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специа-</w:t>
            </w:r>
            <w:r>
              <w:rPr>
                <w:spacing w:val="-2"/>
                <w:sz w:val="24"/>
              </w:rPr>
              <w:t>листа.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3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606"/>
            </w:pPr>
            <w:r>
              <w:rPr>
                <w:spacing w:val="-2"/>
              </w:rPr>
              <w:t>устный опрос,</w:t>
            </w:r>
          </w:p>
        </w:tc>
        <w:tc>
          <w:tcPr>
            <w:tcW w:w="1246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8"/>
              <w:rPr>
                <w:b/>
              </w:rPr>
            </w:pPr>
          </w:p>
          <w:p w:rsidR="00A26EFB" w:rsidRDefault="00937A21">
            <w:pPr>
              <w:pStyle w:val="TableParagraph"/>
              <w:ind w:left="7"/>
              <w:jc w:val="center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136" w:type="dxa"/>
          </w:tcPr>
          <w:p w:rsidR="00A26EFB" w:rsidRDefault="00937A21">
            <w:pPr>
              <w:pStyle w:val="TableParagraph"/>
              <w:spacing w:before="22" w:line="276" w:lineRule="auto"/>
              <w:ind w:left="233" w:right="228" w:hanging="1"/>
              <w:jc w:val="center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 xml:space="preserve">1-9 </w:t>
            </w:r>
            <w:r>
              <w:rPr>
                <w:spacing w:val="-6"/>
              </w:rPr>
              <w:t xml:space="preserve">ПК </w:t>
            </w:r>
            <w:r>
              <w:rPr>
                <w:spacing w:val="-2"/>
              </w:rPr>
              <w:t>1.1,1.2,</w:t>
            </w:r>
          </w:p>
          <w:p w:rsidR="00A26EFB" w:rsidRDefault="00937A21">
            <w:pPr>
              <w:pStyle w:val="TableParagraph"/>
              <w:spacing w:before="1"/>
              <w:ind w:left="233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8"/>
              <w:ind w:left="233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262"/>
            </w:pPr>
            <w:r>
              <w:rPr>
                <w:spacing w:val="-2"/>
              </w:rPr>
              <w:t>3.4,3.5</w:t>
            </w:r>
          </w:p>
        </w:tc>
        <w:tc>
          <w:tcPr>
            <w:tcW w:w="1983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3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5" w:right="552"/>
            </w:pPr>
            <w:r>
              <w:t>Знать: З1-З9 Уметь:</w:t>
            </w:r>
            <w:r>
              <w:rPr>
                <w:spacing w:val="-14"/>
              </w:rPr>
              <w:t xml:space="preserve"> </w:t>
            </w:r>
            <w:r>
              <w:t>У1-У9</w:t>
            </w:r>
          </w:p>
        </w:tc>
      </w:tr>
      <w:tr w:rsidR="00A26EFB">
        <w:trPr>
          <w:trHeight w:val="2327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52"/>
              <w:rPr>
                <w:b/>
              </w:rPr>
            </w:pPr>
          </w:p>
          <w:p w:rsidR="00A26EFB" w:rsidRDefault="00937A21">
            <w:pPr>
              <w:pStyle w:val="TableParagraph"/>
              <w:ind w:right="206"/>
              <w:jc w:val="right"/>
            </w:pPr>
            <w:r>
              <w:rPr>
                <w:spacing w:val="-5"/>
              </w:rPr>
              <w:t>1.2</w:t>
            </w:r>
          </w:p>
        </w:tc>
        <w:tc>
          <w:tcPr>
            <w:tcW w:w="3970" w:type="dxa"/>
          </w:tcPr>
          <w:p w:rsidR="00A26EFB" w:rsidRDefault="00A26EFB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A26EFB" w:rsidRDefault="00937A21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Информационные технологии и этапы её развития. Особенности информационных технологий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20"/>
            </w:pPr>
            <w:r>
              <w:rPr>
                <w:spacing w:val="-2"/>
              </w:rPr>
              <w:t>тестирова-</w:t>
            </w:r>
            <w:r>
              <w:rPr>
                <w:spacing w:val="-4"/>
              </w:rPr>
              <w:t>ние</w:t>
            </w:r>
          </w:p>
        </w:tc>
        <w:tc>
          <w:tcPr>
            <w:tcW w:w="1246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52"/>
              <w:rPr>
                <w:b/>
              </w:rPr>
            </w:pPr>
          </w:p>
          <w:p w:rsidR="00A26EFB" w:rsidRDefault="00937A21">
            <w:pPr>
              <w:pStyle w:val="TableParagraph"/>
              <w:ind w:left="7"/>
              <w:jc w:val="center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136" w:type="dxa"/>
          </w:tcPr>
          <w:p w:rsidR="00A26EFB" w:rsidRDefault="00937A21">
            <w:pPr>
              <w:pStyle w:val="TableParagraph"/>
              <w:spacing w:line="276" w:lineRule="auto"/>
              <w:ind w:left="233" w:right="228" w:hanging="1"/>
              <w:jc w:val="center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 xml:space="preserve">1-9 </w:t>
            </w:r>
            <w:r>
              <w:rPr>
                <w:spacing w:val="-6"/>
              </w:rPr>
              <w:t xml:space="preserve">ПК </w:t>
            </w:r>
            <w:r>
              <w:rPr>
                <w:spacing w:val="-2"/>
              </w:rPr>
              <w:t>1.1,1.2,</w:t>
            </w:r>
          </w:p>
          <w:p w:rsidR="00A26EFB" w:rsidRDefault="00937A21">
            <w:pPr>
              <w:pStyle w:val="TableParagraph"/>
              <w:ind w:left="233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2"/>
              <w:ind w:left="233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40"/>
              <w:ind w:left="262"/>
            </w:pPr>
            <w:r>
              <w:rPr>
                <w:spacing w:val="-2"/>
              </w:rPr>
              <w:t>3.4,3.5</w:t>
            </w:r>
          </w:p>
        </w:tc>
        <w:tc>
          <w:tcPr>
            <w:tcW w:w="1983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5" w:right="552"/>
            </w:pPr>
            <w:r>
              <w:t>Знать: З1-З9 Уметь:</w:t>
            </w:r>
            <w:r>
              <w:rPr>
                <w:spacing w:val="-14"/>
              </w:rPr>
              <w:t xml:space="preserve"> </w:t>
            </w:r>
            <w:r>
              <w:t>У1-У9</w:t>
            </w:r>
          </w:p>
        </w:tc>
      </w:tr>
      <w:tr w:rsidR="00A26EFB">
        <w:trPr>
          <w:trHeight w:val="633"/>
        </w:trPr>
        <w:tc>
          <w:tcPr>
            <w:tcW w:w="708" w:type="dxa"/>
          </w:tcPr>
          <w:p w:rsidR="00A26EFB" w:rsidRDefault="00937A21">
            <w:pPr>
              <w:pStyle w:val="TableParagraph"/>
              <w:spacing w:before="166"/>
              <w:ind w:right="261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ин-</w:t>
            </w:r>
          </w:p>
          <w:p w:rsidR="00A26EFB" w:rsidRDefault="00937A21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формационных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технологий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4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13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83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327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right="206"/>
              <w:jc w:val="right"/>
            </w:pPr>
            <w:r>
              <w:rPr>
                <w:spacing w:val="-5"/>
              </w:rPr>
              <w:t>2.1</w:t>
            </w:r>
          </w:p>
        </w:tc>
        <w:tc>
          <w:tcPr>
            <w:tcW w:w="3970" w:type="dxa"/>
          </w:tcPr>
          <w:p w:rsidR="00A26EFB" w:rsidRDefault="00A26EFB">
            <w:pPr>
              <w:pStyle w:val="TableParagraph"/>
              <w:rPr>
                <w:b/>
                <w:sz w:val="24"/>
              </w:rPr>
            </w:pPr>
          </w:p>
          <w:p w:rsidR="00A26EFB" w:rsidRDefault="00A26EF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400"/>
              <w:jc w:val="both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ха-рактеристики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компьютерной техники.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left="107"/>
            </w:pPr>
            <w:r>
              <w:rPr>
                <w:spacing w:val="-2"/>
              </w:rPr>
              <w:t>карточки</w:t>
            </w:r>
          </w:p>
        </w:tc>
        <w:tc>
          <w:tcPr>
            <w:tcW w:w="1246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left="7"/>
              <w:jc w:val="center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136" w:type="dxa"/>
          </w:tcPr>
          <w:p w:rsidR="00A26EFB" w:rsidRDefault="00937A21">
            <w:pPr>
              <w:pStyle w:val="TableParagraph"/>
              <w:spacing w:line="276" w:lineRule="auto"/>
              <w:ind w:left="233" w:right="228" w:hanging="1"/>
              <w:jc w:val="center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 xml:space="preserve">1-9 </w:t>
            </w:r>
            <w:r>
              <w:rPr>
                <w:spacing w:val="-6"/>
              </w:rPr>
              <w:t xml:space="preserve">ПК </w:t>
            </w:r>
            <w:r>
              <w:rPr>
                <w:spacing w:val="-2"/>
              </w:rPr>
              <w:t>1.1,1.2,</w:t>
            </w:r>
          </w:p>
          <w:p w:rsidR="00A26EFB" w:rsidRDefault="00937A21">
            <w:pPr>
              <w:pStyle w:val="TableParagraph"/>
              <w:spacing w:line="251" w:lineRule="exact"/>
              <w:ind w:lef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6"/>
              <w:ind w:left="233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262"/>
            </w:pPr>
            <w:r>
              <w:rPr>
                <w:spacing w:val="-2"/>
              </w:rPr>
              <w:t>3.4,3.5</w:t>
            </w:r>
          </w:p>
        </w:tc>
        <w:tc>
          <w:tcPr>
            <w:tcW w:w="1983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8" w:lineRule="auto"/>
              <w:ind w:left="105" w:right="552"/>
            </w:pPr>
            <w:r>
              <w:t>Знать: З1-З9 Уметь:</w:t>
            </w:r>
            <w:r>
              <w:rPr>
                <w:spacing w:val="-14"/>
              </w:rPr>
              <w:t xml:space="preserve"> </w:t>
            </w:r>
            <w:r>
              <w:t>У1-У9</w:t>
            </w:r>
          </w:p>
        </w:tc>
      </w:tr>
      <w:tr w:rsidR="00A26EFB">
        <w:trPr>
          <w:trHeight w:val="1189"/>
        </w:trPr>
        <w:tc>
          <w:tcPr>
            <w:tcW w:w="708" w:type="dxa"/>
          </w:tcPr>
          <w:p w:rsidR="00A26EFB" w:rsidRDefault="00A26EFB">
            <w:pPr>
              <w:pStyle w:val="TableParagraph"/>
              <w:spacing w:before="191"/>
              <w:rPr>
                <w:b/>
              </w:rPr>
            </w:pPr>
          </w:p>
          <w:p w:rsidR="00A26EFB" w:rsidRDefault="00937A21">
            <w:pPr>
              <w:pStyle w:val="TableParagraph"/>
              <w:spacing w:before="1"/>
              <w:ind w:right="261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b/>
              </w:rPr>
              <w:t>Технология</w:t>
            </w:r>
            <w:r>
              <w:t xml:space="preserve"> </w:t>
            </w:r>
            <w:r>
              <w:rPr>
                <w:b/>
              </w:rPr>
              <w:t>обработки</w:t>
            </w:r>
            <w:r>
              <w:t xml:space="preserve"> </w:t>
            </w:r>
            <w:r>
              <w:rPr>
                <w:b/>
              </w:rPr>
              <w:t>текстовой</w:t>
            </w:r>
            <w:r>
              <w:t xml:space="preserve"> </w:t>
            </w:r>
            <w:r>
              <w:rPr>
                <w:b/>
              </w:rPr>
              <w:t>информации,</w:t>
            </w:r>
            <w:r>
              <w:t xml:space="preserve"> </w:t>
            </w:r>
            <w:r>
              <w:rPr>
                <w:b/>
              </w:rPr>
              <w:t>используе-мой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деятельно-</w:t>
            </w:r>
          </w:p>
          <w:p w:rsidR="00A26EFB" w:rsidRDefault="00937A2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сти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4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13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83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327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right="206"/>
              <w:jc w:val="right"/>
            </w:pPr>
            <w:r>
              <w:rPr>
                <w:spacing w:val="-5"/>
              </w:rPr>
              <w:t>3.1</w:t>
            </w:r>
          </w:p>
        </w:tc>
        <w:tc>
          <w:tcPr>
            <w:tcW w:w="3970" w:type="dxa"/>
          </w:tcPr>
          <w:p w:rsidR="00A26EFB" w:rsidRDefault="00A26EFB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126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Microsoft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текстом. Работа с таблицами и с графическими объектами в Microsoft Word.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8" w:lineRule="auto"/>
              <w:ind w:left="107" w:right="20"/>
            </w:pPr>
            <w:r>
              <w:rPr>
                <w:spacing w:val="-2"/>
              </w:rPr>
              <w:t>тестирова-</w:t>
            </w:r>
            <w:r>
              <w:rPr>
                <w:spacing w:val="-4"/>
              </w:rPr>
              <w:t>ние</w:t>
            </w:r>
          </w:p>
        </w:tc>
        <w:tc>
          <w:tcPr>
            <w:tcW w:w="1246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left="7"/>
              <w:jc w:val="center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136" w:type="dxa"/>
          </w:tcPr>
          <w:p w:rsidR="00A26EFB" w:rsidRDefault="00937A21">
            <w:pPr>
              <w:pStyle w:val="TableParagraph"/>
              <w:spacing w:line="276" w:lineRule="auto"/>
              <w:ind w:left="233" w:right="228" w:hanging="1"/>
              <w:jc w:val="center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 xml:space="preserve">1-9 </w:t>
            </w:r>
            <w:r>
              <w:rPr>
                <w:spacing w:val="-6"/>
              </w:rPr>
              <w:t xml:space="preserve">ПК </w:t>
            </w:r>
            <w:r>
              <w:rPr>
                <w:spacing w:val="-2"/>
              </w:rPr>
              <w:t>1.1,1.2,</w:t>
            </w:r>
          </w:p>
          <w:p w:rsidR="00A26EFB" w:rsidRDefault="00937A21">
            <w:pPr>
              <w:pStyle w:val="TableParagraph"/>
              <w:spacing w:line="251" w:lineRule="exact"/>
              <w:ind w:lef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6"/>
              <w:ind w:left="233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262"/>
            </w:pPr>
            <w:r>
              <w:rPr>
                <w:spacing w:val="-2"/>
              </w:rPr>
              <w:t>3.4,3.5</w:t>
            </w:r>
          </w:p>
        </w:tc>
        <w:tc>
          <w:tcPr>
            <w:tcW w:w="1983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8" w:lineRule="auto"/>
              <w:ind w:left="105" w:right="552"/>
            </w:pPr>
            <w:r>
              <w:t>Знать: З1-З9 Уметь:</w:t>
            </w:r>
            <w:r>
              <w:rPr>
                <w:spacing w:val="-14"/>
              </w:rPr>
              <w:t xml:space="preserve"> </w:t>
            </w:r>
            <w:r>
              <w:t>У1-У9</w:t>
            </w:r>
          </w:p>
        </w:tc>
      </w:tr>
      <w:tr w:rsidR="00A26EFB">
        <w:trPr>
          <w:trHeight w:val="635"/>
        </w:trPr>
        <w:tc>
          <w:tcPr>
            <w:tcW w:w="708" w:type="dxa"/>
          </w:tcPr>
          <w:p w:rsidR="00A26EFB" w:rsidRDefault="00937A21">
            <w:pPr>
              <w:pStyle w:val="TableParagraph"/>
              <w:spacing w:before="166"/>
              <w:ind w:right="261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создания</w:t>
            </w:r>
          </w:p>
          <w:p w:rsidR="00A26EFB" w:rsidRDefault="00937A21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профессиональной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4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13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83" w:type="dxa"/>
          </w:tcPr>
          <w:p w:rsidR="00A26EFB" w:rsidRDefault="00A26EFB">
            <w:pPr>
              <w:pStyle w:val="TableParagraph"/>
            </w:pPr>
          </w:p>
        </w:tc>
      </w:tr>
    </w:tbl>
    <w:p w:rsidR="00A26EFB" w:rsidRDefault="00A26EFB">
      <w:pPr>
        <w:pStyle w:val="TableParagraph"/>
        <w:sectPr w:rsidR="00A26EFB">
          <w:pgSz w:w="11900" w:h="16840"/>
          <w:pgMar w:top="1340" w:right="283" w:bottom="1105" w:left="566" w:header="720" w:footer="720" w:gutter="0"/>
          <w:cols w:space="720"/>
        </w:sectPr>
      </w:pPr>
    </w:p>
    <w:tbl>
      <w:tblPr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970"/>
        <w:gridCol w:w="1419"/>
        <w:gridCol w:w="1246"/>
        <w:gridCol w:w="1136"/>
        <w:gridCol w:w="1983"/>
      </w:tblGrid>
      <w:tr w:rsidR="00A26EFB">
        <w:trPr>
          <w:trHeight w:val="635"/>
        </w:trPr>
        <w:tc>
          <w:tcPr>
            <w:tcW w:w="708" w:type="dxa"/>
          </w:tcPr>
          <w:p w:rsidR="00A26EFB" w:rsidRDefault="00A26EFB">
            <w:pPr>
              <w:pStyle w:val="TableParagraph"/>
            </w:pP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Power-</w:t>
            </w:r>
          </w:p>
          <w:p w:rsidR="00A26EFB" w:rsidRDefault="00937A21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Point.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4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13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83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327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right="206"/>
              <w:jc w:val="right"/>
            </w:pPr>
            <w:r>
              <w:rPr>
                <w:spacing w:val="-5"/>
              </w:rPr>
              <w:t>4.1</w:t>
            </w:r>
          </w:p>
        </w:tc>
        <w:tc>
          <w:tcPr>
            <w:tcW w:w="3970" w:type="dxa"/>
          </w:tcPr>
          <w:p w:rsidR="00A26EFB" w:rsidRDefault="00A26EFB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126"/>
              <w:rPr>
                <w:sz w:val="24"/>
              </w:rPr>
            </w:pPr>
            <w:r>
              <w:rPr>
                <w:sz w:val="24"/>
              </w:rPr>
              <w:t>Презентации. Знакомство с интер-фейсом программы. Конструктор мультимедийных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Эта-пы и средства создания презента-</w:t>
            </w: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20"/>
            </w:pPr>
            <w:r>
              <w:rPr>
                <w:spacing w:val="-2"/>
              </w:rPr>
              <w:t>тестирова-</w:t>
            </w:r>
            <w:r>
              <w:rPr>
                <w:spacing w:val="-4"/>
              </w:rPr>
              <w:t>ние</w:t>
            </w:r>
          </w:p>
        </w:tc>
        <w:tc>
          <w:tcPr>
            <w:tcW w:w="1246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left="7"/>
              <w:jc w:val="center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136" w:type="dxa"/>
          </w:tcPr>
          <w:p w:rsidR="00A26EFB" w:rsidRDefault="00937A21">
            <w:pPr>
              <w:pStyle w:val="TableParagraph"/>
              <w:spacing w:line="276" w:lineRule="auto"/>
              <w:ind w:left="233" w:right="228" w:hanging="1"/>
              <w:jc w:val="center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 xml:space="preserve">1-9 </w:t>
            </w:r>
            <w:r>
              <w:rPr>
                <w:spacing w:val="-6"/>
              </w:rPr>
              <w:t xml:space="preserve">ПК </w:t>
            </w:r>
            <w:r>
              <w:rPr>
                <w:spacing w:val="-2"/>
              </w:rPr>
              <w:t>1.1,1.2,</w:t>
            </w:r>
          </w:p>
          <w:p w:rsidR="00A26EFB" w:rsidRDefault="00937A21">
            <w:pPr>
              <w:pStyle w:val="TableParagraph"/>
              <w:ind w:left="233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2"/>
              <w:ind w:left="233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40"/>
              <w:ind w:left="233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7"/>
              <w:ind w:left="262"/>
            </w:pPr>
            <w:r>
              <w:rPr>
                <w:spacing w:val="-2"/>
              </w:rPr>
              <w:t>3.4,3.5</w:t>
            </w:r>
          </w:p>
        </w:tc>
        <w:tc>
          <w:tcPr>
            <w:tcW w:w="1983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5" w:right="552"/>
            </w:pPr>
            <w:r>
              <w:t>Знать: З1-З9 Уметь:</w:t>
            </w:r>
            <w:r>
              <w:rPr>
                <w:spacing w:val="-14"/>
              </w:rPr>
              <w:t xml:space="preserve"> </w:t>
            </w:r>
            <w:r>
              <w:t>У1-У9</w:t>
            </w:r>
          </w:p>
        </w:tc>
      </w:tr>
      <w:tr w:rsidR="00A26EFB">
        <w:trPr>
          <w:trHeight w:val="1746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17"/>
              <w:rPr>
                <w:b/>
              </w:rPr>
            </w:pPr>
          </w:p>
          <w:p w:rsidR="00A26EFB" w:rsidRDefault="00937A21">
            <w:pPr>
              <w:pStyle w:val="TableParagraph"/>
              <w:ind w:right="261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табличной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исполь-зуемой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дея-тельности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табличного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процессора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MS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Excel.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4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13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83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327"/>
        </w:trPr>
        <w:tc>
          <w:tcPr>
            <w:tcW w:w="708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right="206"/>
              <w:jc w:val="right"/>
            </w:pPr>
            <w:r>
              <w:rPr>
                <w:spacing w:val="-5"/>
              </w:rPr>
              <w:t>5.1</w:t>
            </w:r>
          </w:p>
        </w:tc>
        <w:tc>
          <w:tcPr>
            <w:tcW w:w="3970" w:type="dxa"/>
          </w:tcPr>
          <w:p w:rsidR="00A26EFB" w:rsidRDefault="00937A21">
            <w:pPr>
              <w:pStyle w:val="TableParagraph"/>
              <w:spacing w:before="126" w:line="276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Интерфейс Microsoft .Excel. Работа с таблицами. Работа с формулами. Поиск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данных. Сортировка данных. Сводные таб-лицы. Консолидация. Создание от-четов. Диаграммы.</w:t>
            </w:r>
          </w:p>
        </w:tc>
        <w:tc>
          <w:tcPr>
            <w:tcW w:w="1419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7" w:right="20"/>
            </w:pPr>
            <w:r>
              <w:rPr>
                <w:spacing w:val="-2"/>
              </w:rPr>
              <w:t>тестирова-</w:t>
            </w:r>
            <w:r>
              <w:rPr>
                <w:spacing w:val="-4"/>
              </w:rPr>
              <w:t>ние</w:t>
            </w:r>
          </w:p>
        </w:tc>
        <w:tc>
          <w:tcPr>
            <w:tcW w:w="1246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"/>
              <w:rPr>
                <w:b/>
              </w:rPr>
            </w:pPr>
          </w:p>
          <w:p w:rsidR="00A26EFB" w:rsidRDefault="00937A21">
            <w:pPr>
              <w:pStyle w:val="TableParagraph"/>
              <w:ind w:left="7"/>
              <w:jc w:val="center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136" w:type="dxa"/>
          </w:tcPr>
          <w:p w:rsidR="00A26EFB" w:rsidRDefault="00937A21">
            <w:pPr>
              <w:pStyle w:val="TableParagraph"/>
              <w:spacing w:line="276" w:lineRule="auto"/>
              <w:ind w:left="233" w:right="228" w:hanging="1"/>
              <w:jc w:val="center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 xml:space="preserve">1-9 </w:t>
            </w:r>
            <w:r>
              <w:rPr>
                <w:spacing w:val="-6"/>
              </w:rPr>
              <w:t xml:space="preserve">ПК </w:t>
            </w:r>
            <w:r>
              <w:rPr>
                <w:spacing w:val="-2"/>
              </w:rPr>
              <w:t>1.1,1.2,</w:t>
            </w:r>
          </w:p>
          <w:p w:rsidR="00A26EFB" w:rsidRDefault="00937A21">
            <w:pPr>
              <w:pStyle w:val="TableParagraph"/>
              <w:ind w:left="233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2"/>
              <w:ind w:left="233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7"/>
              <w:ind w:left="233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40"/>
              <w:ind w:left="233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7"/>
              <w:ind w:left="262"/>
            </w:pPr>
            <w:r>
              <w:rPr>
                <w:spacing w:val="-2"/>
              </w:rPr>
              <w:t>3.4,3.5</w:t>
            </w:r>
          </w:p>
        </w:tc>
        <w:tc>
          <w:tcPr>
            <w:tcW w:w="1983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5" w:right="552"/>
            </w:pPr>
            <w:r>
              <w:t>Знать: З1-З9 Уметь:</w:t>
            </w:r>
            <w:r>
              <w:rPr>
                <w:spacing w:val="-14"/>
              </w:rPr>
              <w:t xml:space="preserve"> </w:t>
            </w:r>
            <w:r>
              <w:t>У1-У9</w:t>
            </w:r>
          </w:p>
        </w:tc>
      </w:tr>
    </w:tbl>
    <w:p w:rsidR="00A26EFB" w:rsidRDefault="00A26EFB">
      <w:pPr>
        <w:pStyle w:val="a3"/>
        <w:spacing w:before="54"/>
        <w:ind w:left="0"/>
        <w:rPr>
          <w:b/>
        </w:rPr>
      </w:pPr>
    </w:p>
    <w:p w:rsidR="00A26EFB" w:rsidRDefault="00937A21">
      <w:pPr>
        <w:pStyle w:val="a4"/>
        <w:numPr>
          <w:ilvl w:val="0"/>
          <w:numId w:val="1"/>
        </w:numPr>
        <w:tabs>
          <w:tab w:val="left" w:pos="3776"/>
        </w:tabs>
        <w:spacing w:before="1"/>
        <w:ind w:left="3776" w:hanging="359"/>
        <w:jc w:val="left"/>
        <w:rPr>
          <w:b/>
          <w:sz w:val="24"/>
        </w:rPr>
      </w:pPr>
      <w:r>
        <w:rPr>
          <w:b/>
          <w:sz w:val="24"/>
        </w:rPr>
        <w:t>Показатели,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компетенций</w:t>
      </w:r>
    </w:p>
    <w:p w:rsidR="00A26EFB" w:rsidRDefault="00937A21">
      <w:pPr>
        <w:pStyle w:val="a4"/>
        <w:numPr>
          <w:ilvl w:val="1"/>
          <w:numId w:val="1"/>
        </w:numPr>
        <w:tabs>
          <w:tab w:val="left" w:pos="3324"/>
          <w:tab w:val="left" w:pos="4308"/>
        </w:tabs>
        <w:spacing w:before="43" w:line="276" w:lineRule="auto"/>
        <w:ind w:left="4308" w:right="2044" w:hanging="1692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sz w:val="24"/>
        </w:rPr>
        <w:t xml:space="preserve"> </w:t>
      </w:r>
      <w:r>
        <w:rPr>
          <w:b/>
          <w:sz w:val="24"/>
        </w:rPr>
        <w:t>аттестации</w:t>
      </w:r>
    </w:p>
    <w:tbl>
      <w:tblPr>
        <w:tblW w:w="0" w:type="auto"/>
        <w:tblInd w:w="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3260"/>
        <w:gridCol w:w="1494"/>
        <w:gridCol w:w="2284"/>
        <w:gridCol w:w="1730"/>
      </w:tblGrid>
      <w:tr w:rsidR="00A26EFB">
        <w:trPr>
          <w:trHeight w:val="292"/>
        </w:trPr>
        <w:tc>
          <w:tcPr>
            <w:tcW w:w="994" w:type="dxa"/>
            <w:vMerge w:val="restart"/>
          </w:tcPr>
          <w:p w:rsidR="00A26EFB" w:rsidRDefault="00A26EFB">
            <w:pPr>
              <w:pStyle w:val="TableParagraph"/>
              <w:spacing w:before="33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525" w:right="154" w:firstLine="43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3260" w:type="dxa"/>
            <w:vMerge w:val="restart"/>
          </w:tcPr>
          <w:p w:rsidR="00A26EFB" w:rsidRDefault="00A26EFB">
            <w:pPr>
              <w:pStyle w:val="TableParagraph"/>
              <w:spacing w:before="33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38" w:hanging="905"/>
            </w:pPr>
            <w:r>
              <w:t>Контролируемые</w:t>
            </w:r>
            <w:r>
              <w:rPr>
                <w:spacing w:val="-14"/>
              </w:rPr>
              <w:t xml:space="preserve"> </w:t>
            </w:r>
            <w:r>
              <w:t xml:space="preserve">разделы/темы </w:t>
            </w:r>
            <w:r>
              <w:rPr>
                <w:spacing w:val="-2"/>
              </w:rPr>
              <w:t>дисциплины</w:t>
            </w:r>
          </w:p>
        </w:tc>
        <w:tc>
          <w:tcPr>
            <w:tcW w:w="1494" w:type="dxa"/>
            <w:vMerge w:val="restart"/>
          </w:tcPr>
          <w:p w:rsidR="00A26EFB" w:rsidRDefault="00937A21">
            <w:pPr>
              <w:pStyle w:val="TableParagraph"/>
              <w:spacing w:line="276" w:lineRule="auto"/>
              <w:ind w:left="159" w:right="149" w:hanging="3"/>
              <w:jc w:val="center"/>
            </w:pPr>
            <w:r>
              <w:rPr>
                <w:spacing w:val="-4"/>
              </w:rPr>
              <w:t xml:space="preserve">Код </w:t>
            </w:r>
            <w:r>
              <w:rPr>
                <w:spacing w:val="-2"/>
              </w:rPr>
              <w:t>контролиру-</w:t>
            </w:r>
            <w:r>
              <w:t>емой</w:t>
            </w:r>
            <w:r>
              <w:rPr>
                <w:spacing w:val="-2"/>
              </w:rPr>
              <w:t xml:space="preserve"> компе-</w:t>
            </w:r>
          </w:p>
          <w:p w:rsidR="00A26EFB" w:rsidRDefault="00937A21">
            <w:pPr>
              <w:pStyle w:val="TableParagraph"/>
              <w:ind w:left="4"/>
              <w:jc w:val="center"/>
            </w:pPr>
            <w:r>
              <w:rPr>
                <w:spacing w:val="-2"/>
              </w:rPr>
              <w:t>тенции</w:t>
            </w:r>
          </w:p>
        </w:tc>
        <w:tc>
          <w:tcPr>
            <w:tcW w:w="4014" w:type="dxa"/>
            <w:gridSpan w:val="2"/>
          </w:tcPr>
          <w:p w:rsidR="00A26EFB" w:rsidRDefault="00937A21">
            <w:pPr>
              <w:pStyle w:val="TableParagraph"/>
              <w:spacing w:line="247" w:lineRule="exact"/>
              <w:ind w:left="306"/>
            </w:pPr>
            <w:r>
              <w:t>Наименование</w:t>
            </w:r>
            <w:r>
              <w:rPr>
                <w:spacing w:val="-8"/>
              </w:rPr>
              <w:t xml:space="preserve"> </w:t>
            </w:r>
            <w:r>
              <w:t>оценочного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</w:tr>
      <w:tr w:rsidR="00A26EFB">
        <w:trPr>
          <w:trHeight w:val="861"/>
        </w:trPr>
        <w:tc>
          <w:tcPr>
            <w:tcW w:w="994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</w:tcBorders>
          </w:tcPr>
          <w:p w:rsidR="00A26EFB" w:rsidRDefault="00A26EFB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spacing w:before="26"/>
              <w:rPr>
                <w:b/>
              </w:rPr>
            </w:pPr>
          </w:p>
          <w:p w:rsidR="00A26EFB" w:rsidRDefault="00937A21">
            <w:pPr>
              <w:pStyle w:val="TableParagraph"/>
              <w:ind w:left="251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  <w:tc>
          <w:tcPr>
            <w:tcW w:w="1730" w:type="dxa"/>
          </w:tcPr>
          <w:p w:rsidR="00A26EFB" w:rsidRDefault="00937A21">
            <w:pPr>
              <w:pStyle w:val="TableParagraph"/>
              <w:spacing w:before="133" w:line="276" w:lineRule="auto"/>
              <w:ind w:left="350" w:hanging="248"/>
            </w:pPr>
            <w:r>
              <w:rPr>
                <w:spacing w:val="-2"/>
              </w:rPr>
              <w:t>Промежуточная аттестация</w:t>
            </w:r>
          </w:p>
        </w:tc>
      </w:tr>
      <w:tr w:rsidR="00A26EFB">
        <w:trPr>
          <w:trHeight w:val="635"/>
        </w:trPr>
        <w:tc>
          <w:tcPr>
            <w:tcW w:w="994" w:type="dxa"/>
          </w:tcPr>
          <w:p w:rsidR="00A26EFB" w:rsidRDefault="00937A21">
            <w:pPr>
              <w:pStyle w:val="TableParagraph"/>
              <w:spacing w:before="166"/>
              <w:ind w:left="1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инфор-</w:t>
            </w:r>
          </w:p>
          <w:p w:rsidR="00A26EFB" w:rsidRDefault="00937A21">
            <w:pPr>
              <w:pStyle w:val="TableParagraph"/>
              <w:spacing w:before="43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технологий</w:t>
            </w:r>
          </w:p>
        </w:tc>
        <w:tc>
          <w:tcPr>
            <w:tcW w:w="149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228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73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538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4"/>
              <w:rPr>
                <w:b/>
              </w:rPr>
            </w:pPr>
          </w:p>
          <w:p w:rsidR="00A26EFB" w:rsidRDefault="00937A21">
            <w:pPr>
              <w:pStyle w:val="TableParagraph"/>
              <w:spacing w:before="1"/>
              <w:ind w:left="1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Введение. Цели, задачи дис-циплины.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исполь-зования информационных технологий в профессио-нальной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Логи-ческая структура дисципли-ны, ее место в системе под-</w:t>
            </w:r>
          </w:p>
          <w:p w:rsidR="00A26EFB" w:rsidRDefault="00937A2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специалиста.</w:t>
            </w: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before="245"/>
              <w:ind w:left="8" w:right="3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9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1.1,1.2,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9"/>
              <w:ind w:left="8" w:right="3"/>
              <w:jc w:val="center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7"/>
              <w:ind w:left="8"/>
              <w:jc w:val="center"/>
            </w:pPr>
            <w:r>
              <w:rPr>
                <w:spacing w:val="-2"/>
              </w:rPr>
              <w:t>3.4,3.5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6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2" w:right="54"/>
            </w:pPr>
            <w:r>
              <w:t>Вопросы для текуще-го контроля Написание доклада</w:t>
            </w: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6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3" w:right="99"/>
              <w:jc w:val="both"/>
            </w:pPr>
            <w:r>
              <w:t xml:space="preserve">Вопросы для </w:t>
            </w:r>
            <w:r>
              <w:rPr>
                <w:spacing w:val="-2"/>
              </w:rPr>
              <w:t>дифференциро-</w:t>
            </w:r>
            <w:r>
              <w:t>ванного зачета</w:t>
            </w:r>
          </w:p>
        </w:tc>
      </w:tr>
      <w:tr w:rsidR="00A26EFB">
        <w:trPr>
          <w:trHeight w:val="1746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14"/>
              <w:rPr>
                <w:b/>
              </w:rPr>
            </w:pPr>
          </w:p>
          <w:p w:rsidR="00A26EFB" w:rsidRDefault="00937A21">
            <w:pPr>
              <w:pStyle w:val="TableParagraph"/>
              <w:spacing w:before="1"/>
              <w:ind w:left="1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before="73" w:line="276" w:lineRule="auto"/>
              <w:ind w:left="104" w:right="324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техноло-гии и этапы её развития.</w:t>
            </w:r>
          </w:p>
          <w:p w:rsidR="00A26EFB" w:rsidRDefault="00937A21">
            <w:pPr>
              <w:pStyle w:val="TableParagraph"/>
              <w:spacing w:before="1" w:line="276" w:lineRule="auto"/>
              <w:ind w:left="104" w:right="21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информацион-ных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професси-ональной деятельности.</w:t>
            </w: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line="247" w:lineRule="exact"/>
              <w:ind w:left="8" w:right="3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9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1.1,1.2,</w:t>
            </w:r>
          </w:p>
          <w:p w:rsidR="00A26EFB" w:rsidRDefault="00937A21">
            <w:pPr>
              <w:pStyle w:val="TableParagraph"/>
              <w:spacing w:before="40"/>
              <w:ind w:left="8" w:righ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3.2,3.3,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spacing w:before="17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2"/>
            </w:pPr>
            <w:r>
              <w:t>Вопросы для текуще-го контроля</w:t>
            </w:r>
          </w:p>
          <w:p w:rsidR="00A26EFB" w:rsidRDefault="00937A21">
            <w:pPr>
              <w:pStyle w:val="TableParagraph"/>
              <w:spacing w:line="252" w:lineRule="exact"/>
              <w:ind w:left="102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spacing w:before="17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3" w:right="99"/>
              <w:jc w:val="both"/>
            </w:pPr>
            <w:r>
              <w:t xml:space="preserve">Вопросы для </w:t>
            </w:r>
            <w:r>
              <w:rPr>
                <w:spacing w:val="-2"/>
              </w:rPr>
              <w:t>дифференциро-</w:t>
            </w:r>
            <w:r>
              <w:t>ванного зачета</w:t>
            </w:r>
          </w:p>
        </w:tc>
      </w:tr>
    </w:tbl>
    <w:p w:rsidR="00A26EFB" w:rsidRDefault="00A26EFB">
      <w:pPr>
        <w:pStyle w:val="TableParagraph"/>
        <w:spacing w:line="276" w:lineRule="auto"/>
        <w:jc w:val="both"/>
        <w:sectPr w:rsidR="00A26EFB">
          <w:type w:val="continuous"/>
          <w:pgSz w:w="11900" w:h="16840"/>
          <w:pgMar w:top="1120" w:right="283" w:bottom="1072" w:left="566" w:header="720" w:footer="720" w:gutter="0"/>
          <w:cols w:space="720"/>
        </w:sectPr>
      </w:pPr>
    </w:p>
    <w:tbl>
      <w:tblPr>
        <w:tblW w:w="0" w:type="auto"/>
        <w:tblInd w:w="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3260"/>
        <w:gridCol w:w="1494"/>
        <w:gridCol w:w="2284"/>
        <w:gridCol w:w="1730"/>
      </w:tblGrid>
      <w:tr w:rsidR="00A26EFB">
        <w:trPr>
          <w:trHeight w:val="292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A26EFB" w:rsidRDefault="00A26EFB">
            <w:pPr>
              <w:pStyle w:val="TableParagraph"/>
              <w:rPr>
                <w:sz w:val="20"/>
              </w:rPr>
            </w:pP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line="249" w:lineRule="exact"/>
              <w:ind w:left="442"/>
            </w:pPr>
            <w:r>
              <w:rPr>
                <w:spacing w:val="-2"/>
              </w:rPr>
              <w:t>3.4,3.5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rPr>
                <w:sz w:val="20"/>
              </w:rPr>
            </w:pPr>
          </w:p>
        </w:tc>
      </w:tr>
      <w:tr w:rsidR="00A26EFB">
        <w:trPr>
          <w:trHeight w:val="952"/>
        </w:trPr>
        <w:tc>
          <w:tcPr>
            <w:tcW w:w="994" w:type="dxa"/>
          </w:tcPr>
          <w:p w:rsidR="00A26EFB" w:rsidRDefault="00A26EFB">
            <w:pPr>
              <w:pStyle w:val="TableParagraph"/>
              <w:spacing w:before="71"/>
              <w:rPr>
                <w:b/>
              </w:rPr>
            </w:pPr>
          </w:p>
          <w:p w:rsidR="00A26EFB" w:rsidRDefault="00937A21">
            <w:pPr>
              <w:pStyle w:val="TableParagraph"/>
              <w:spacing w:before="1"/>
              <w:ind w:left="1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line="276" w:lineRule="auto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сред-ства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тех-</w:t>
            </w:r>
          </w:p>
          <w:p w:rsidR="00A26EFB" w:rsidRDefault="00937A21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нологий</w:t>
            </w:r>
          </w:p>
        </w:tc>
        <w:tc>
          <w:tcPr>
            <w:tcW w:w="149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228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73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034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ind w:left="1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3260" w:type="dxa"/>
          </w:tcPr>
          <w:p w:rsidR="00A26EFB" w:rsidRDefault="00A26EFB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4" w:right="3"/>
              <w:rPr>
                <w:sz w:val="24"/>
              </w:rPr>
            </w:pPr>
            <w:r>
              <w:rPr>
                <w:sz w:val="24"/>
              </w:rPr>
              <w:t>Назначение, состав, основ-ные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органи-зационной и компьютерной </w:t>
            </w:r>
            <w:r>
              <w:rPr>
                <w:spacing w:val="-2"/>
                <w:sz w:val="24"/>
              </w:rPr>
              <w:t>техники.</w:t>
            </w: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line="247" w:lineRule="exact"/>
              <w:ind w:left="8" w:right="3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9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1.1,1.2,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9"/>
              <w:ind w:left="8" w:right="3"/>
              <w:jc w:val="center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8"/>
              <w:jc w:val="center"/>
            </w:pPr>
            <w:r>
              <w:rPr>
                <w:spacing w:val="-2"/>
              </w:rPr>
              <w:t>3.4,3.5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14"/>
              <w:rPr>
                <w:b/>
              </w:rPr>
            </w:pPr>
          </w:p>
          <w:p w:rsidR="00A26EFB" w:rsidRDefault="00937A21">
            <w:pPr>
              <w:pStyle w:val="TableParagraph"/>
              <w:spacing w:before="1" w:line="276" w:lineRule="auto"/>
              <w:ind w:left="102"/>
            </w:pPr>
            <w:r>
              <w:t>Вопросы для текуще-го контроля</w:t>
            </w: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6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3" w:right="99"/>
              <w:jc w:val="both"/>
            </w:pPr>
            <w:r>
              <w:t xml:space="preserve">Вопросы для </w:t>
            </w:r>
            <w:r>
              <w:rPr>
                <w:spacing w:val="-2"/>
              </w:rPr>
              <w:t>дифференциро-</w:t>
            </w:r>
            <w:r>
              <w:t>ванного зачета</w:t>
            </w:r>
          </w:p>
        </w:tc>
      </w:tr>
      <w:tr w:rsidR="00A26EFB">
        <w:trPr>
          <w:trHeight w:val="1192"/>
        </w:trPr>
        <w:tc>
          <w:tcPr>
            <w:tcW w:w="994" w:type="dxa"/>
          </w:tcPr>
          <w:p w:rsidR="00A26EFB" w:rsidRDefault="00A26EFB">
            <w:pPr>
              <w:pStyle w:val="TableParagraph"/>
              <w:spacing w:before="191"/>
              <w:rPr>
                <w:b/>
              </w:rPr>
            </w:pPr>
          </w:p>
          <w:p w:rsidR="00A26EFB" w:rsidRDefault="00937A21">
            <w:pPr>
              <w:pStyle w:val="TableParagraph"/>
              <w:spacing w:before="1"/>
              <w:ind w:left="1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before="1" w:line="276" w:lineRule="auto"/>
              <w:ind w:left="104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b/>
              </w:rPr>
              <w:t>Технология</w:t>
            </w:r>
            <w:r>
              <w:t xml:space="preserve"> </w:t>
            </w:r>
            <w:r>
              <w:rPr>
                <w:b/>
              </w:rPr>
              <w:t>обра-ботки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текстовой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информации,</w:t>
            </w:r>
            <w:r>
              <w:t xml:space="preserve"> </w:t>
            </w:r>
            <w:r>
              <w:rPr>
                <w:b/>
              </w:rPr>
              <w:t>используемой</w:t>
            </w:r>
            <w:r>
              <w:t xml:space="preserve"> </w:t>
            </w:r>
            <w:r>
              <w:rPr>
                <w:b/>
              </w:rPr>
              <w:t>в</w:t>
            </w:r>
            <w:r>
              <w:t xml:space="preserve"> </w:t>
            </w:r>
            <w:r>
              <w:rPr>
                <w:b/>
              </w:rPr>
              <w:t>профессио-</w:t>
            </w:r>
          </w:p>
          <w:p w:rsidR="00A26EFB" w:rsidRDefault="00937A21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нальной</w:t>
            </w:r>
            <w:r>
              <w:rPr>
                <w:spacing w:val="-4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149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228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73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034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5"/>
              <w:rPr>
                <w:b/>
              </w:rPr>
            </w:pPr>
          </w:p>
          <w:p w:rsidR="00A26EFB" w:rsidRDefault="00937A21">
            <w:pPr>
              <w:pStyle w:val="TableParagraph"/>
              <w:spacing w:before="1"/>
              <w:ind w:left="1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3260" w:type="dxa"/>
          </w:tcPr>
          <w:p w:rsidR="00A26EFB" w:rsidRDefault="00A26EFB">
            <w:pPr>
              <w:pStyle w:val="TableParagraph"/>
              <w:spacing w:before="99"/>
              <w:rPr>
                <w:b/>
                <w:sz w:val="24"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Интерфейс Microsoft Word. Работа с текстом. Работа с таблицами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графическими объектами в Microsoft Word.</w:t>
            </w: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line="247" w:lineRule="exact"/>
              <w:ind w:left="8" w:right="3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9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1.1,1.2,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40"/>
              <w:ind w:left="8" w:right="3"/>
              <w:jc w:val="center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8"/>
              <w:jc w:val="center"/>
            </w:pPr>
            <w:r>
              <w:rPr>
                <w:spacing w:val="-2"/>
              </w:rPr>
              <w:t>3.4,3.5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6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2"/>
            </w:pPr>
            <w:r>
              <w:t>Вопросы для текуще-го контроля</w:t>
            </w:r>
          </w:p>
          <w:p w:rsidR="00A26EFB" w:rsidRDefault="00937A21">
            <w:pPr>
              <w:pStyle w:val="TableParagraph"/>
              <w:spacing w:before="2"/>
              <w:ind w:left="102"/>
            </w:pPr>
            <w:r>
              <w:rPr>
                <w:spacing w:val="-2"/>
              </w:rPr>
              <w:t>Конспект</w:t>
            </w: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68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3" w:right="99"/>
              <w:jc w:val="both"/>
            </w:pPr>
            <w:r>
              <w:t xml:space="preserve">Вопросы для </w:t>
            </w:r>
            <w:r>
              <w:rPr>
                <w:spacing w:val="-2"/>
              </w:rPr>
              <w:t>дифференциро-</w:t>
            </w:r>
            <w:r>
              <w:t>ванного зачета</w:t>
            </w:r>
          </w:p>
        </w:tc>
      </w:tr>
      <w:tr w:rsidR="00A26EFB">
        <w:trPr>
          <w:trHeight w:val="1269"/>
        </w:trPr>
        <w:tc>
          <w:tcPr>
            <w:tcW w:w="994" w:type="dxa"/>
          </w:tcPr>
          <w:p w:rsidR="00A26EFB" w:rsidRDefault="00A26EFB">
            <w:pPr>
              <w:pStyle w:val="TableParagraph"/>
              <w:spacing w:before="230"/>
              <w:rPr>
                <w:b/>
              </w:rPr>
            </w:pPr>
          </w:p>
          <w:p w:rsidR="00A26EFB" w:rsidRDefault="00937A21">
            <w:pPr>
              <w:pStyle w:val="TableParagraph"/>
              <w:ind w:left="1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line="276" w:lineRule="auto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со-здания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про-</w:t>
            </w:r>
            <w:r>
              <w:rPr>
                <w:b/>
                <w:spacing w:val="-2"/>
                <w:sz w:val="24"/>
              </w:rPr>
              <w:t>фессиональной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деятельно-</w:t>
            </w:r>
          </w:p>
          <w:p w:rsidR="00A26EFB" w:rsidRDefault="00937A21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PowerPoint.</w:t>
            </w:r>
          </w:p>
        </w:tc>
        <w:tc>
          <w:tcPr>
            <w:tcW w:w="149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228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73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037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08"/>
              <w:rPr>
                <w:b/>
              </w:rPr>
            </w:pPr>
          </w:p>
          <w:p w:rsidR="00A26EFB" w:rsidRDefault="00937A21">
            <w:pPr>
              <w:pStyle w:val="TableParagraph"/>
              <w:ind w:left="1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before="61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Презентации. Знакомство с интерфейсом программы. Конструктор мультимедий-ных презентаций. Этапы и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презента-</w:t>
            </w: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line="249" w:lineRule="exact"/>
              <w:ind w:left="8" w:right="3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9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1.1,1.2,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40"/>
              <w:ind w:left="8" w:right="3"/>
              <w:jc w:val="center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8"/>
              <w:jc w:val="center"/>
            </w:pPr>
            <w:r>
              <w:rPr>
                <w:spacing w:val="-2"/>
              </w:rPr>
              <w:t>3.4,3.5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217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2"/>
            </w:pPr>
            <w:r>
              <w:t>Вопросы для текуще-го контроля</w:t>
            </w: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70"/>
              <w:rPr>
                <w:b/>
              </w:rPr>
            </w:pPr>
          </w:p>
          <w:p w:rsidR="00A26EFB" w:rsidRDefault="00937A21">
            <w:pPr>
              <w:pStyle w:val="TableParagraph"/>
              <w:spacing w:before="1" w:line="276" w:lineRule="auto"/>
              <w:ind w:left="103" w:right="99"/>
              <w:jc w:val="both"/>
            </w:pPr>
            <w:r>
              <w:t xml:space="preserve">Вопросы для </w:t>
            </w:r>
            <w:r>
              <w:rPr>
                <w:spacing w:val="-2"/>
              </w:rPr>
              <w:t>дифференциро-</w:t>
            </w:r>
            <w:r>
              <w:t>ванного зачета</w:t>
            </w:r>
          </w:p>
        </w:tc>
      </w:tr>
      <w:tr w:rsidR="00A26EFB">
        <w:trPr>
          <w:trHeight w:val="1905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41"/>
              <w:rPr>
                <w:b/>
              </w:rPr>
            </w:pPr>
          </w:p>
          <w:p w:rsidR="00A26EFB" w:rsidRDefault="00937A21">
            <w:pPr>
              <w:pStyle w:val="TableParagraph"/>
              <w:ind w:left="1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line="276" w:lineRule="auto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обра-ботки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информа-ции,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используемой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про-фессиональной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табличного</w:t>
            </w:r>
          </w:p>
          <w:p w:rsidR="00A26EFB" w:rsidRDefault="00937A21">
            <w:pPr>
              <w:pStyle w:val="TableParagraph"/>
              <w:spacing w:line="27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Excel.</w:t>
            </w:r>
          </w:p>
        </w:tc>
        <w:tc>
          <w:tcPr>
            <w:tcW w:w="149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228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730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2222"/>
        </w:trPr>
        <w:tc>
          <w:tcPr>
            <w:tcW w:w="99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99"/>
              <w:rPr>
                <w:b/>
              </w:rPr>
            </w:pPr>
          </w:p>
          <w:p w:rsidR="00A26EFB" w:rsidRDefault="00937A21">
            <w:pPr>
              <w:pStyle w:val="TableParagraph"/>
              <w:ind w:left="1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3260" w:type="dxa"/>
          </w:tcPr>
          <w:p w:rsidR="00A26EFB" w:rsidRDefault="00937A21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Интерфейс Microsoft .Excel. 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формулами. Поиск данных, фильтрация данных. Сорти-ровка данных. Сводные таб-лицы. Консолидация. Созда-</w:t>
            </w:r>
          </w:p>
          <w:p w:rsidR="00A26EFB" w:rsidRDefault="00937A2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Диаграммы.</w:t>
            </w:r>
          </w:p>
        </w:tc>
        <w:tc>
          <w:tcPr>
            <w:tcW w:w="1494" w:type="dxa"/>
          </w:tcPr>
          <w:p w:rsidR="00A26EFB" w:rsidRDefault="00937A21">
            <w:pPr>
              <w:pStyle w:val="TableParagraph"/>
              <w:spacing w:before="85"/>
              <w:ind w:left="8" w:right="3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9</w:t>
            </w:r>
          </w:p>
          <w:p w:rsidR="00A26EFB" w:rsidRDefault="00937A21">
            <w:pPr>
              <w:pStyle w:val="TableParagraph"/>
              <w:spacing w:before="39"/>
              <w:ind w:left="8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1.1,1.2,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1.3,1.4,</w:t>
            </w:r>
          </w:p>
          <w:p w:rsidR="00A26EFB" w:rsidRDefault="00937A21">
            <w:pPr>
              <w:pStyle w:val="TableParagraph"/>
              <w:spacing w:before="37"/>
              <w:ind w:left="8" w:right="3"/>
              <w:jc w:val="center"/>
            </w:pPr>
            <w:r>
              <w:rPr>
                <w:spacing w:val="-2"/>
              </w:rPr>
              <w:t>2.1,2.2,</w:t>
            </w:r>
          </w:p>
          <w:p w:rsidR="00A26EFB" w:rsidRDefault="00937A21">
            <w:pPr>
              <w:pStyle w:val="TableParagraph"/>
              <w:spacing w:before="38"/>
              <w:ind w:left="8" w:right="3"/>
              <w:jc w:val="center"/>
            </w:pPr>
            <w:r>
              <w:rPr>
                <w:spacing w:val="-2"/>
              </w:rPr>
              <w:t>2.3,3.1,</w:t>
            </w:r>
          </w:p>
          <w:p w:rsidR="00A26EFB" w:rsidRDefault="00937A21">
            <w:pPr>
              <w:pStyle w:val="TableParagraph"/>
              <w:spacing w:before="39"/>
              <w:ind w:left="8" w:right="3"/>
              <w:jc w:val="center"/>
            </w:pPr>
            <w:r>
              <w:rPr>
                <w:spacing w:val="-2"/>
              </w:rPr>
              <w:t>3.2,3.3,</w:t>
            </w:r>
          </w:p>
          <w:p w:rsidR="00A26EFB" w:rsidRDefault="00937A21">
            <w:pPr>
              <w:pStyle w:val="TableParagraph"/>
              <w:spacing w:before="38"/>
              <w:ind w:left="8"/>
              <w:jc w:val="center"/>
            </w:pPr>
            <w:r>
              <w:rPr>
                <w:spacing w:val="-2"/>
              </w:rPr>
              <w:t>3.4,3.5</w:t>
            </w:r>
          </w:p>
        </w:tc>
        <w:tc>
          <w:tcPr>
            <w:tcW w:w="2284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62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2"/>
            </w:pPr>
            <w:r>
              <w:t>Вопросы для текуще-го контроля</w:t>
            </w:r>
          </w:p>
        </w:tc>
        <w:tc>
          <w:tcPr>
            <w:tcW w:w="1730" w:type="dxa"/>
          </w:tcPr>
          <w:p w:rsidR="00A26EFB" w:rsidRDefault="00A26EFB">
            <w:pPr>
              <w:pStyle w:val="TableParagraph"/>
              <w:rPr>
                <w:b/>
              </w:rPr>
            </w:pPr>
          </w:p>
          <w:p w:rsidR="00A26EFB" w:rsidRDefault="00A26EFB">
            <w:pPr>
              <w:pStyle w:val="TableParagraph"/>
              <w:spacing w:before="162"/>
              <w:rPr>
                <w:b/>
              </w:rPr>
            </w:pPr>
          </w:p>
          <w:p w:rsidR="00A26EFB" w:rsidRDefault="00937A21">
            <w:pPr>
              <w:pStyle w:val="TableParagraph"/>
              <w:spacing w:line="276" w:lineRule="auto"/>
              <w:ind w:left="103" w:right="99"/>
              <w:jc w:val="both"/>
            </w:pPr>
            <w:r>
              <w:t xml:space="preserve">Вопросы для </w:t>
            </w:r>
            <w:r>
              <w:rPr>
                <w:spacing w:val="-2"/>
              </w:rPr>
              <w:t>дифференциро-</w:t>
            </w:r>
            <w:r>
              <w:t>ванного зачета</w:t>
            </w:r>
          </w:p>
        </w:tc>
      </w:tr>
    </w:tbl>
    <w:p w:rsidR="00A26EFB" w:rsidRDefault="00A26EFB">
      <w:pPr>
        <w:pStyle w:val="TableParagraph"/>
        <w:spacing w:line="276" w:lineRule="auto"/>
        <w:jc w:val="both"/>
        <w:sectPr w:rsidR="00A26EFB">
          <w:type w:val="continuous"/>
          <w:pgSz w:w="11900" w:h="16840"/>
          <w:pgMar w:top="1120" w:right="283" w:bottom="280" w:left="566" w:header="720" w:footer="720" w:gutter="0"/>
          <w:cols w:space="720"/>
        </w:sectPr>
      </w:pPr>
    </w:p>
    <w:p w:rsidR="00A26EFB" w:rsidRDefault="00937A21">
      <w:pPr>
        <w:spacing w:before="72"/>
        <w:ind w:left="857" w:right="427"/>
        <w:jc w:val="center"/>
        <w:rPr>
          <w:b/>
          <w:sz w:val="24"/>
        </w:rPr>
      </w:pPr>
      <w:r>
        <w:rPr>
          <w:b/>
          <w:sz w:val="24"/>
        </w:rPr>
        <w:t>Типовые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сформированности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компетенций</w:t>
      </w:r>
    </w:p>
    <w:p w:rsidR="00A26EFB" w:rsidRDefault="00A26EFB">
      <w:pPr>
        <w:pStyle w:val="a3"/>
        <w:spacing w:before="130" w:after="1"/>
        <w:ind w:left="0"/>
        <w:rPr>
          <w:b/>
          <w:sz w:val="20"/>
        </w:rPr>
      </w:pPr>
    </w:p>
    <w:tbl>
      <w:tblPr>
        <w:tblW w:w="0" w:type="auto"/>
        <w:tblInd w:w="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4"/>
        <w:gridCol w:w="1113"/>
        <w:gridCol w:w="5663"/>
      </w:tblGrid>
      <w:tr w:rsidR="00A26EFB">
        <w:trPr>
          <w:trHeight w:val="316"/>
        </w:trPr>
        <w:tc>
          <w:tcPr>
            <w:tcW w:w="2714" w:type="dxa"/>
          </w:tcPr>
          <w:p w:rsidR="00A26EFB" w:rsidRDefault="00937A21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113" w:type="dxa"/>
          </w:tcPr>
          <w:p w:rsidR="00A26EFB" w:rsidRDefault="00937A21">
            <w:pPr>
              <w:pStyle w:val="TableParagraph"/>
              <w:spacing w:line="270" w:lineRule="exact"/>
              <w:ind w:left="7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5663" w:type="dxa"/>
          </w:tcPr>
          <w:p w:rsidR="00A26EFB" w:rsidRDefault="00937A21">
            <w:pPr>
              <w:pStyle w:val="TableParagraph"/>
              <w:spacing w:line="270" w:lineRule="exact"/>
              <w:ind w:left="1090"/>
              <w:rPr>
                <w:sz w:val="24"/>
              </w:rPr>
            </w:pPr>
            <w:r>
              <w:rPr>
                <w:sz w:val="24"/>
              </w:rPr>
              <w:t>Обобщенная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компетенции</w:t>
            </w:r>
          </w:p>
        </w:tc>
      </w:tr>
      <w:tr w:rsidR="00A26EFB">
        <w:trPr>
          <w:trHeight w:val="2538"/>
        </w:trPr>
        <w:tc>
          <w:tcPr>
            <w:tcW w:w="2714" w:type="dxa"/>
          </w:tcPr>
          <w:p w:rsidR="00A26EFB" w:rsidRDefault="00937A21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1113" w:type="dxa"/>
          </w:tcPr>
          <w:p w:rsidR="00A26EFB" w:rsidRDefault="00937A21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балла</w:t>
            </w:r>
          </w:p>
        </w:tc>
        <w:tc>
          <w:tcPr>
            <w:tcW w:w="5663" w:type="dxa"/>
          </w:tcPr>
          <w:p w:rsidR="00A26EFB" w:rsidRDefault="00937A21">
            <w:pPr>
              <w:pStyle w:val="TableParagraph"/>
              <w:spacing w:line="276" w:lineRule="auto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овладел оцениваемой компетенци-ей, не раскрывает сущность поставленной пробле-мы. Не умеет применять теоретические знания в 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 в принимаемом решении, в работе с нормативными документами,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неуверенно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полученные результаты.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бесси-</w:t>
            </w:r>
          </w:p>
          <w:p w:rsidR="00A26EFB" w:rsidRDefault="00937A21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стемно,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грамотно.</w:t>
            </w:r>
          </w:p>
        </w:tc>
      </w:tr>
      <w:tr w:rsidR="00A26EFB">
        <w:trPr>
          <w:trHeight w:val="2541"/>
        </w:trPr>
        <w:tc>
          <w:tcPr>
            <w:tcW w:w="2714" w:type="dxa"/>
          </w:tcPr>
          <w:p w:rsidR="00A26EFB" w:rsidRDefault="00937A2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1113" w:type="dxa"/>
          </w:tcPr>
          <w:p w:rsidR="00A26EFB" w:rsidRDefault="00937A21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балла</w:t>
            </w:r>
          </w:p>
        </w:tc>
        <w:tc>
          <w:tcPr>
            <w:tcW w:w="5663" w:type="dxa"/>
          </w:tcPr>
          <w:p w:rsidR="00A26EFB" w:rsidRDefault="00937A21">
            <w:pPr>
              <w:pStyle w:val="TableParagraph"/>
              <w:spacing w:line="276" w:lineRule="auto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освоил 60-69% оцениваемой компе-тенции, показывает удовлетворительные знания ос-новных вопросов программного материала, умения анализировать, делать выводы в условиях конкрет-ной ситуационной задачи. Излагает решение про-блемы недостаточно полно, непоследовательно, до-пускает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неточности.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Затрудняется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доказательно</w:t>
            </w:r>
          </w:p>
          <w:p w:rsidR="00A26EFB" w:rsidRDefault="00937A21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суждения.</w:t>
            </w:r>
          </w:p>
        </w:tc>
      </w:tr>
      <w:tr w:rsidR="00A26EFB">
        <w:trPr>
          <w:trHeight w:val="2855"/>
        </w:trPr>
        <w:tc>
          <w:tcPr>
            <w:tcW w:w="2714" w:type="dxa"/>
          </w:tcPr>
          <w:p w:rsidR="00A26EFB" w:rsidRDefault="00937A21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1113" w:type="dxa"/>
          </w:tcPr>
          <w:p w:rsidR="00A26EFB" w:rsidRDefault="00937A2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балла</w:t>
            </w:r>
          </w:p>
        </w:tc>
        <w:tc>
          <w:tcPr>
            <w:tcW w:w="5663" w:type="dxa"/>
          </w:tcPr>
          <w:p w:rsidR="00A26EFB" w:rsidRDefault="00937A21">
            <w:pPr>
              <w:pStyle w:val="TableParagraph"/>
              <w:spacing w:line="276" w:lineRule="auto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освоил 70-80% оцениваемой компе-тенции, умеет применять теоретические знания и полученный практический опыт в решении практи-ческой ситуации. Умело работает с нормативными документами. Умеет аргументировать свои 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принимать самостоятельные решения, но допуска-ет отдельные неточности, как по содержанию, так и по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умениям,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навыкам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нормативно-</w:t>
            </w:r>
          </w:p>
          <w:p w:rsidR="00A26EFB" w:rsidRDefault="00937A2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документацией.</w:t>
            </w:r>
          </w:p>
        </w:tc>
      </w:tr>
      <w:tr w:rsidR="00A26EFB">
        <w:trPr>
          <w:trHeight w:val="3491"/>
        </w:trPr>
        <w:tc>
          <w:tcPr>
            <w:tcW w:w="2714" w:type="dxa"/>
          </w:tcPr>
          <w:p w:rsidR="00A26EFB" w:rsidRDefault="00937A2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1113" w:type="dxa"/>
          </w:tcPr>
          <w:p w:rsidR="00A26EFB" w:rsidRDefault="00937A21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:rsidR="00A26EFB" w:rsidRDefault="00937A21">
            <w:pPr>
              <w:pStyle w:val="TableParagraph"/>
              <w:spacing w:before="41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5663" w:type="dxa"/>
          </w:tcPr>
          <w:p w:rsidR="00A26EFB" w:rsidRDefault="00937A21">
            <w:pPr>
              <w:pStyle w:val="TableParagraph"/>
              <w:spacing w:line="276" w:lineRule="auto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освоил 90-100% оцениваемой компе-тенции, умеет связывать теорию с практикой, при-менять полученный практический опыт, анализиро-вать, делать выводы, принимать самостоятельные решения в конкретной ситуации , высказывать и обосновывать свои суждения. Демонстрирует уме-ние вести беседы, консультировать граждан, выхо-дить из конфликтных ситуаций. Владеет навыками работы с нормативными документами. Владеет письменной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коммуникацией,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логическим</w:t>
            </w:r>
          </w:p>
          <w:p w:rsidR="00A26EFB" w:rsidRDefault="00937A21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</w:tc>
      </w:tr>
    </w:tbl>
    <w:p w:rsidR="00A26EFB" w:rsidRDefault="00A26EFB">
      <w:pPr>
        <w:pStyle w:val="TableParagraph"/>
        <w:spacing w:line="275" w:lineRule="exact"/>
        <w:jc w:val="both"/>
        <w:rPr>
          <w:sz w:val="24"/>
        </w:rPr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1"/>
        </w:numPr>
        <w:tabs>
          <w:tab w:val="left" w:pos="1855"/>
        </w:tabs>
        <w:spacing w:before="72" w:line="276" w:lineRule="auto"/>
        <w:ind w:left="1855" w:right="557" w:hanging="360"/>
        <w:jc w:val="both"/>
        <w:rPr>
          <w:b/>
          <w:sz w:val="24"/>
        </w:rPr>
      </w:pPr>
      <w:r>
        <w:rPr>
          <w:b/>
          <w:sz w:val="24"/>
        </w:rPr>
        <w:t>Типовые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 xml:space="preserve"> </w:t>
      </w:r>
      <w:r>
        <w:rPr>
          <w:b/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иные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sz w:val="24"/>
        </w:rPr>
        <w:t xml:space="preserve"> </w:t>
      </w:r>
      <w:r>
        <w:rPr>
          <w:b/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sz w:val="24"/>
        </w:rPr>
        <w:t xml:space="preserve"> </w:t>
      </w:r>
      <w:r>
        <w:rPr>
          <w:b/>
          <w:sz w:val="24"/>
        </w:rPr>
        <w:t>и</w:t>
      </w:r>
      <w:r>
        <w:rPr>
          <w:sz w:val="24"/>
        </w:rPr>
        <w:t xml:space="preserve"> </w:t>
      </w:r>
      <w:r>
        <w:rPr>
          <w:b/>
          <w:sz w:val="24"/>
        </w:rPr>
        <w:t>(или)</w:t>
      </w:r>
      <w:r>
        <w:rPr>
          <w:sz w:val="24"/>
        </w:rPr>
        <w:t xml:space="preserve"> </w:t>
      </w:r>
      <w:r>
        <w:rPr>
          <w:b/>
          <w:sz w:val="24"/>
        </w:rPr>
        <w:t>опыта</w:t>
      </w:r>
      <w:r>
        <w:rPr>
          <w:sz w:val="24"/>
        </w:rPr>
        <w:t xml:space="preserve"> </w:t>
      </w:r>
      <w:r>
        <w:rPr>
          <w:b/>
          <w:sz w:val="24"/>
        </w:rPr>
        <w:t>деятельности,</w:t>
      </w:r>
      <w:r>
        <w:rPr>
          <w:sz w:val="24"/>
        </w:rPr>
        <w:t xml:space="preserve"> </w:t>
      </w:r>
      <w:r>
        <w:rPr>
          <w:b/>
          <w:sz w:val="24"/>
        </w:rPr>
        <w:t>характеризующих</w:t>
      </w:r>
      <w:r>
        <w:rPr>
          <w:sz w:val="24"/>
        </w:rPr>
        <w:t xml:space="preserve"> </w:t>
      </w:r>
      <w:r>
        <w:rPr>
          <w:b/>
          <w:sz w:val="24"/>
        </w:rPr>
        <w:t>эта-пы</w:t>
      </w:r>
      <w:r>
        <w:rPr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sz w:val="24"/>
        </w:rPr>
        <w:t xml:space="preserve"> </w:t>
      </w:r>
      <w:r>
        <w:rPr>
          <w:b/>
          <w:sz w:val="24"/>
        </w:rPr>
        <w:t>в</w:t>
      </w:r>
      <w:r>
        <w:rPr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sz w:val="24"/>
        </w:rPr>
        <w:t xml:space="preserve"> </w:t>
      </w:r>
      <w:r>
        <w:rPr>
          <w:b/>
          <w:sz w:val="24"/>
        </w:rPr>
        <w:t>про-</w:t>
      </w:r>
      <w:r>
        <w:rPr>
          <w:b/>
          <w:spacing w:val="-2"/>
          <w:sz w:val="24"/>
        </w:rPr>
        <w:t>граммы.</w:t>
      </w:r>
    </w:p>
    <w:p w:rsidR="00A26EFB" w:rsidRDefault="00937A21">
      <w:pPr>
        <w:pStyle w:val="a4"/>
        <w:numPr>
          <w:ilvl w:val="1"/>
          <w:numId w:val="1"/>
        </w:numPr>
        <w:tabs>
          <w:tab w:val="left" w:pos="4613"/>
        </w:tabs>
        <w:ind w:left="4613" w:hanging="708"/>
        <w:rPr>
          <w:b/>
          <w:sz w:val="24"/>
        </w:rPr>
      </w:pPr>
      <w:r>
        <w:rPr>
          <w:b/>
          <w:sz w:val="24"/>
        </w:rPr>
        <w:t>Вопросы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опроса</w:t>
      </w:r>
    </w:p>
    <w:p w:rsidR="00A26EFB" w:rsidRDefault="00937A21">
      <w:pPr>
        <w:spacing w:before="43"/>
        <w:ind w:left="2013"/>
        <w:rPr>
          <w:b/>
          <w:sz w:val="24"/>
        </w:rPr>
      </w:pPr>
      <w:r>
        <w:rPr>
          <w:b/>
          <w:sz w:val="24"/>
        </w:rPr>
        <w:t>1.</w:t>
      </w:r>
      <w:r>
        <w:rPr>
          <w:spacing w:val="70"/>
          <w:w w:val="150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spacing w:val="-6"/>
          <w:sz w:val="24"/>
        </w:rPr>
        <w:t xml:space="preserve"> </w:t>
      </w:r>
      <w:r>
        <w:rPr>
          <w:b/>
          <w:spacing w:val="-2"/>
          <w:sz w:val="24"/>
        </w:rPr>
        <w:t>контроля</w:t>
      </w:r>
    </w:p>
    <w:p w:rsidR="00A26EFB" w:rsidRDefault="00A26EFB">
      <w:pPr>
        <w:pStyle w:val="a3"/>
        <w:spacing w:before="81"/>
        <w:ind w:left="0"/>
        <w:rPr>
          <w:b/>
        </w:rPr>
      </w:pPr>
    </w:p>
    <w:p w:rsidR="00A26EFB" w:rsidRDefault="00937A21">
      <w:pPr>
        <w:spacing w:before="1"/>
        <w:ind w:left="1135"/>
        <w:rPr>
          <w:b/>
        </w:rPr>
      </w:pPr>
      <w:r>
        <w:rPr>
          <w:b/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spacing w:val="-10"/>
          <w:sz w:val="24"/>
        </w:rPr>
        <w:t xml:space="preserve"> </w:t>
      </w:r>
      <w:r>
        <w:rPr>
          <w:b/>
        </w:rPr>
        <w:t>(ОК</w:t>
      </w:r>
      <w:r>
        <w:rPr>
          <w:spacing w:val="-8"/>
        </w:rPr>
        <w:t xml:space="preserve"> </w:t>
      </w:r>
      <w:r>
        <w:rPr>
          <w:b/>
        </w:rPr>
        <w:t>1-9</w:t>
      </w:r>
      <w:r>
        <w:rPr>
          <w:spacing w:val="-9"/>
        </w:rPr>
        <w:t xml:space="preserve"> </w:t>
      </w:r>
    </w:p>
    <w:p w:rsidR="00A26EFB" w:rsidRDefault="00937A21">
      <w:pPr>
        <w:pStyle w:val="a4"/>
        <w:numPr>
          <w:ilvl w:val="0"/>
          <w:numId w:val="2"/>
        </w:numPr>
        <w:tabs>
          <w:tab w:val="left" w:pos="2094"/>
        </w:tabs>
        <w:spacing w:before="35"/>
        <w:ind w:left="2094" w:hanging="239"/>
        <w:rPr>
          <w:sz w:val="24"/>
        </w:rPr>
      </w:pPr>
      <w:r>
        <w:rPr>
          <w:sz w:val="24"/>
        </w:rPr>
        <w:t>Этапы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A26EFB" w:rsidRDefault="00937A21">
      <w:pPr>
        <w:pStyle w:val="a4"/>
        <w:numPr>
          <w:ilvl w:val="0"/>
          <w:numId w:val="2"/>
        </w:numPr>
        <w:tabs>
          <w:tab w:val="left" w:pos="2094"/>
        </w:tabs>
        <w:spacing w:before="41"/>
        <w:ind w:left="2094" w:hanging="239"/>
        <w:rPr>
          <w:sz w:val="24"/>
        </w:rPr>
      </w:pPr>
      <w:r>
        <w:rPr>
          <w:sz w:val="24"/>
        </w:rPr>
        <w:t>Классификация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A26EFB" w:rsidRDefault="00937A21">
      <w:pPr>
        <w:pStyle w:val="a4"/>
        <w:numPr>
          <w:ilvl w:val="0"/>
          <w:numId w:val="2"/>
        </w:numPr>
        <w:tabs>
          <w:tab w:val="left" w:pos="2094"/>
        </w:tabs>
        <w:spacing w:before="41"/>
        <w:ind w:left="2094" w:hanging="239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информационных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процессов.</w:t>
      </w:r>
    </w:p>
    <w:p w:rsidR="00A26EFB" w:rsidRDefault="00937A21">
      <w:pPr>
        <w:spacing w:before="46"/>
        <w:ind w:left="1135"/>
        <w:rPr>
          <w:b/>
        </w:rPr>
      </w:pPr>
      <w:r>
        <w:rPr>
          <w:b/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spacing w:val="-10"/>
          <w:sz w:val="24"/>
        </w:rPr>
        <w:t xml:space="preserve"> </w:t>
      </w:r>
      <w:r>
        <w:rPr>
          <w:b/>
        </w:rPr>
        <w:t>(ОК</w:t>
      </w:r>
      <w:r>
        <w:rPr>
          <w:spacing w:val="-5"/>
        </w:rPr>
        <w:t xml:space="preserve"> </w:t>
      </w:r>
      <w:r>
        <w:rPr>
          <w:b/>
        </w:rPr>
        <w:t>1-9</w:t>
      </w:r>
      <w:r>
        <w:rPr>
          <w:spacing w:val="-9"/>
        </w:rPr>
        <w:t xml:space="preserve"> </w:t>
      </w:r>
    </w:p>
    <w:p w:rsidR="00A26EFB" w:rsidRDefault="00937A21">
      <w:pPr>
        <w:pStyle w:val="a4"/>
        <w:numPr>
          <w:ilvl w:val="0"/>
          <w:numId w:val="3"/>
        </w:numPr>
        <w:tabs>
          <w:tab w:val="left" w:pos="2094"/>
        </w:tabs>
        <w:spacing w:before="34"/>
        <w:ind w:left="2094" w:hanging="239"/>
        <w:rPr>
          <w:sz w:val="24"/>
        </w:rPr>
      </w:pPr>
      <w:r>
        <w:rPr>
          <w:sz w:val="24"/>
        </w:rPr>
        <w:t>Назначение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техники.</w:t>
      </w:r>
    </w:p>
    <w:p w:rsidR="00A26EFB" w:rsidRDefault="00937A21">
      <w:pPr>
        <w:pStyle w:val="a4"/>
        <w:numPr>
          <w:ilvl w:val="0"/>
          <w:numId w:val="3"/>
        </w:numPr>
        <w:tabs>
          <w:tab w:val="left" w:pos="2094"/>
        </w:tabs>
        <w:spacing w:before="40"/>
        <w:ind w:left="2094" w:hanging="239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техники.</w:t>
      </w:r>
    </w:p>
    <w:p w:rsidR="00A26EFB" w:rsidRDefault="00937A21">
      <w:pPr>
        <w:pStyle w:val="a4"/>
        <w:numPr>
          <w:ilvl w:val="0"/>
          <w:numId w:val="3"/>
        </w:numPr>
        <w:tabs>
          <w:tab w:val="left" w:pos="2094"/>
        </w:tabs>
        <w:spacing w:before="41"/>
        <w:ind w:left="2094" w:hanging="239"/>
        <w:rPr>
          <w:sz w:val="24"/>
        </w:rPr>
      </w:pPr>
      <w:r>
        <w:rPr>
          <w:spacing w:val="-2"/>
          <w:sz w:val="24"/>
        </w:rPr>
        <w:t>Назначение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программного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A26EFB" w:rsidRDefault="00937A21">
      <w:pPr>
        <w:pStyle w:val="a4"/>
        <w:numPr>
          <w:ilvl w:val="0"/>
          <w:numId w:val="3"/>
        </w:numPr>
        <w:tabs>
          <w:tab w:val="left" w:pos="2094"/>
        </w:tabs>
        <w:spacing w:before="43"/>
        <w:ind w:left="2094" w:hanging="239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программного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A26EFB" w:rsidRDefault="00937A21">
      <w:pPr>
        <w:spacing w:before="46" w:line="276" w:lineRule="auto"/>
        <w:ind w:left="1135"/>
        <w:rPr>
          <w:b/>
        </w:rPr>
      </w:pPr>
      <w:r>
        <w:rPr>
          <w:b/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презентаций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средствами</w:t>
      </w:r>
      <w:r>
        <w:rPr>
          <w:sz w:val="24"/>
        </w:rPr>
        <w:t xml:space="preserve"> </w:t>
      </w:r>
      <w:r>
        <w:rPr>
          <w:b/>
          <w:sz w:val="24"/>
        </w:rPr>
        <w:t>PowerPoint</w:t>
      </w:r>
      <w:r>
        <w:rPr>
          <w:sz w:val="24"/>
        </w:rPr>
        <w:t xml:space="preserve"> </w:t>
      </w:r>
      <w:r>
        <w:rPr>
          <w:b/>
        </w:rPr>
        <w:t>(ОК</w:t>
      </w:r>
      <w:r>
        <w:t xml:space="preserve"> </w:t>
      </w:r>
      <w:r>
        <w:rPr>
          <w:b/>
        </w:rPr>
        <w:t>1-9</w:t>
      </w:r>
    </w:p>
    <w:p w:rsidR="00A26EFB" w:rsidRDefault="00937A21">
      <w:pPr>
        <w:pStyle w:val="a4"/>
        <w:numPr>
          <w:ilvl w:val="0"/>
          <w:numId w:val="4"/>
        </w:numPr>
        <w:tabs>
          <w:tab w:val="left" w:pos="2082"/>
        </w:tabs>
        <w:spacing w:line="270" w:lineRule="exact"/>
        <w:ind w:left="2082" w:hanging="239"/>
        <w:rPr>
          <w:sz w:val="24"/>
        </w:rPr>
      </w:pPr>
      <w:r>
        <w:rPr>
          <w:sz w:val="24"/>
        </w:rPr>
        <w:t>Создание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презентации.</w:t>
      </w:r>
    </w:p>
    <w:p w:rsidR="00A26EFB" w:rsidRDefault="00937A21">
      <w:pPr>
        <w:pStyle w:val="a4"/>
        <w:numPr>
          <w:ilvl w:val="0"/>
          <w:numId w:val="4"/>
        </w:numPr>
        <w:tabs>
          <w:tab w:val="left" w:pos="2094"/>
        </w:tabs>
        <w:spacing w:before="41"/>
        <w:ind w:left="2094" w:hanging="239"/>
        <w:rPr>
          <w:sz w:val="24"/>
        </w:rPr>
      </w:pPr>
      <w:r>
        <w:rPr>
          <w:sz w:val="24"/>
        </w:rPr>
        <w:t>Выбор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дизайна.</w:t>
      </w:r>
    </w:p>
    <w:p w:rsidR="00A26EFB" w:rsidRDefault="00937A21">
      <w:pPr>
        <w:pStyle w:val="a4"/>
        <w:numPr>
          <w:ilvl w:val="0"/>
          <w:numId w:val="4"/>
        </w:numPr>
        <w:tabs>
          <w:tab w:val="left" w:pos="2094"/>
        </w:tabs>
        <w:spacing w:before="43"/>
        <w:ind w:left="2094" w:hanging="239"/>
        <w:rPr>
          <w:sz w:val="24"/>
        </w:rPr>
      </w:pPr>
      <w:r>
        <w:rPr>
          <w:sz w:val="24"/>
        </w:rPr>
        <w:t>Настройка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анимации</w:t>
      </w:r>
    </w:p>
    <w:p w:rsidR="00A26EFB" w:rsidRDefault="00937A21">
      <w:pPr>
        <w:pStyle w:val="a4"/>
        <w:numPr>
          <w:ilvl w:val="0"/>
          <w:numId w:val="4"/>
        </w:numPr>
        <w:tabs>
          <w:tab w:val="left" w:pos="2094"/>
        </w:tabs>
        <w:spacing w:before="41"/>
        <w:ind w:left="2094" w:hanging="239"/>
        <w:rPr>
          <w:sz w:val="24"/>
        </w:rPr>
      </w:pPr>
      <w:r>
        <w:rPr>
          <w:sz w:val="24"/>
        </w:rPr>
        <w:t>Настройка</w:t>
      </w:r>
      <w:r>
        <w:rPr>
          <w:spacing w:val="-12"/>
          <w:sz w:val="24"/>
        </w:rPr>
        <w:t xml:space="preserve"> </w:t>
      </w:r>
      <w:r>
        <w:rPr>
          <w:sz w:val="24"/>
        </w:rPr>
        <w:t>звука,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видео.</w:t>
      </w:r>
    </w:p>
    <w:p w:rsidR="00A26EFB" w:rsidRDefault="00937A21">
      <w:pPr>
        <w:spacing w:before="46" w:line="276" w:lineRule="auto"/>
        <w:ind w:left="1135" w:right="842"/>
        <w:jc w:val="both"/>
        <w:rPr>
          <w:b/>
        </w:rPr>
      </w:pPr>
      <w:r>
        <w:rPr>
          <w:b/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табличной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используемой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 xml:space="preserve"> </w:t>
      </w:r>
      <w:r>
        <w:rPr>
          <w:b/>
          <w:sz w:val="24"/>
        </w:rPr>
        <w:t>средствами</w:t>
      </w:r>
      <w:r>
        <w:rPr>
          <w:sz w:val="24"/>
        </w:rPr>
        <w:t xml:space="preserve"> </w:t>
      </w:r>
      <w:r>
        <w:rPr>
          <w:b/>
          <w:sz w:val="24"/>
        </w:rPr>
        <w:t>табличного</w:t>
      </w:r>
      <w:r>
        <w:rPr>
          <w:sz w:val="24"/>
        </w:rPr>
        <w:t xml:space="preserve"> </w:t>
      </w:r>
      <w:r>
        <w:rPr>
          <w:b/>
          <w:sz w:val="24"/>
        </w:rPr>
        <w:t>процессора</w:t>
      </w:r>
      <w:r>
        <w:rPr>
          <w:sz w:val="24"/>
        </w:rPr>
        <w:t xml:space="preserve"> </w:t>
      </w:r>
      <w:r>
        <w:rPr>
          <w:b/>
          <w:sz w:val="24"/>
        </w:rPr>
        <w:t>MS</w:t>
      </w:r>
      <w:r>
        <w:rPr>
          <w:sz w:val="24"/>
        </w:rPr>
        <w:t xml:space="preserve"> </w:t>
      </w:r>
      <w:r>
        <w:rPr>
          <w:b/>
          <w:sz w:val="24"/>
        </w:rPr>
        <w:t>Excel</w:t>
      </w:r>
      <w:r>
        <w:rPr>
          <w:spacing w:val="-5"/>
          <w:sz w:val="24"/>
        </w:rPr>
        <w:t xml:space="preserve"> </w:t>
      </w:r>
      <w:r>
        <w:rPr>
          <w:b/>
        </w:rPr>
        <w:t>(ОК</w:t>
      </w:r>
      <w:r>
        <w:t xml:space="preserve"> </w:t>
      </w:r>
      <w:r>
        <w:rPr>
          <w:b/>
        </w:rPr>
        <w:t>1-9</w:t>
      </w:r>
      <w:r>
        <w:rPr>
          <w:spacing w:val="-3"/>
        </w:rPr>
        <w:t xml:space="preserve"> </w:t>
      </w:r>
      <w:r>
        <w:rPr>
          <w:b/>
        </w:rPr>
        <w:t>)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line="272" w:lineRule="exact"/>
        <w:ind w:left="2044" w:hanging="359"/>
        <w:rPr>
          <w:sz w:val="24"/>
        </w:rPr>
      </w:pP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загрузки</w:t>
      </w:r>
      <w:r>
        <w:rPr>
          <w:spacing w:val="-6"/>
          <w:sz w:val="24"/>
        </w:rPr>
        <w:t xml:space="preserve"> </w:t>
      </w:r>
      <w:r>
        <w:rPr>
          <w:sz w:val="24"/>
        </w:rPr>
        <w:t>MS</w:t>
      </w:r>
      <w:r>
        <w:rPr>
          <w:spacing w:val="-7"/>
          <w:sz w:val="24"/>
        </w:rPr>
        <w:t xml:space="preserve"> </w:t>
      </w:r>
      <w:r>
        <w:rPr>
          <w:sz w:val="24"/>
        </w:rPr>
        <w:t>Excel</w:t>
      </w:r>
      <w:r>
        <w:rPr>
          <w:spacing w:val="-8"/>
          <w:sz w:val="24"/>
        </w:rPr>
        <w:t xml:space="preserve"> </w:t>
      </w:r>
      <w:r>
        <w:rPr>
          <w:sz w:val="24"/>
        </w:rPr>
        <w:t>Вам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известны?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5"/>
        </w:tabs>
        <w:spacing w:before="40" w:line="276" w:lineRule="auto"/>
        <w:ind w:right="558"/>
        <w:rPr>
          <w:sz w:val="24"/>
        </w:rPr>
      </w:pPr>
      <w:r>
        <w:rPr>
          <w:sz w:val="24"/>
        </w:rPr>
        <w:t>Укажите расположение основных элементов интерфейса: ленты, главного меню, панели быстрого запуска, строки состояния.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2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скрыть</w:t>
      </w:r>
      <w:r>
        <w:rPr>
          <w:spacing w:val="-6"/>
          <w:sz w:val="24"/>
        </w:rPr>
        <w:t xml:space="preserve"> </w:t>
      </w:r>
      <w:r>
        <w:rPr>
          <w:sz w:val="24"/>
        </w:rPr>
        <w:t>/отобразить</w:t>
      </w:r>
      <w:r>
        <w:rPr>
          <w:spacing w:val="-8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экране?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0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созданный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папке?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диске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изменений?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9"/>
          <w:sz w:val="24"/>
        </w:rPr>
        <w:t xml:space="preserve"> </w:t>
      </w:r>
      <w:r>
        <w:rPr>
          <w:sz w:val="24"/>
        </w:rPr>
        <w:t>ячейку,</w:t>
      </w:r>
      <w:r>
        <w:rPr>
          <w:spacing w:val="-9"/>
          <w:sz w:val="24"/>
        </w:rPr>
        <w:t xml:space="preserve"> </w:t>
      </w:r>
      <w:r>
        <w:rPr>
          <w:sz w:val="24"/>
        </w:rPr>
        <w:t>столбец,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строку,</w:t>
      </w:r>
      <w:r>
        <w:rPr>
          <w:spacing w:val="-9"/>
          <w:sz w:val="24"/>
        </w:rPr>
        <w:t xml:space="preserve"> </w:t>
      </w:r>
      <w:r>
        <w:rPr>
          <w:sz w:val="24"/>
        </w:rPr>
        <w:t>диапазон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3"/>
        <w:ind w:left="2044" w:hanging="359"/>
        <w:rPr>
          <w:sz w:val="24"/>
        </w:rPr>
      </w:pPr>
      <w:r>
        <w:rPr>
          <w:sz w:val="24"/>
        </w:rPr>
        <w:t>Укажите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Вам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1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ячеек.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очистить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скопировать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листа?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перенести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содержимое</w:t>
      </w:r>
      <w:r>
        <w:rPr>
          <w:spacing w:val="-9"/>
          <w:sz w:val="24"/>
        </w:rPr>
        <w:t xml:space="preserve"> </w:t>
      </w:r>
      <w:r>
        <w:rPr>
          <w:sz w:val="24"/>
        </w:rPr>
        <w:t>ячеек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другой?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3"/>
        <w:ind w:left="2044" w:hanging="359"/>
        <w:rPr>
          <w:sz w:val="24"/>
        </w:rPr>
      </w:pPr>
      <w:r>
        <w:rPr>
          <w:sz w:val="24"/>
        </w:rPr>
        <w:t>Назначение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-8"/>
          <w:sz w:val="24"/>
        </w:rPr>
        <w:t xml:space="preserve"> </w:t>
      </w: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она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располагается?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5"/>
        </w:tabs>
        <w:spacing w:before="41" w:line="276" w:lineRule="auto"/>
        <w:ind w:right="560"/>
        <w:rPr>
          <w:sz w:val="24"/>
        </w:rPr>
      </w:pPr>
      <w:r>
        <w:rPr>
          <w:sz w:val="24"/>
        </w:rPr>
        <w:t>Укажите</w:t>
      </w:r>
      <w:r>
        <w:rPr>
          <w:spacing w:val="32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32"/>
          <w:sz w:val="24"/>
        </w:rPr>
        <w:t xml:space="preserve"> </w:t>
      </w:r>
      <w:r>
        <w:rPr>
          <w:sz w:val="24"/>
        </w:rPr>
        <w:t>интерфейса:</w:t>
      </w:r>
      <w:r>
        <w:rPr>
          <w:spacing w:val="32"/>
          <w:sz w:val="24"/>
        </w:rPr>
        <w:t xml:space="preserve"> </w:t>
      </w:r>
      <w:r>
        <w:rPr>
          <w:sz w:val="24"/>
        </w:rPr>
        <w:t>кнопки</w:t>
      </w:r>
      <w:r>
        <w:rPr>
          <w:spacing w:val="33"/>
          <w:sz w:val="24"/>
        </w:rPr>
        <w:t xml:space="preserve"> </w:t>
      </w:r>
      <w:r>
        <w:rPr>
          <w:sz w:val="24"/>
        </w:rPr>
        <w:t>Office,</w:t>
      </w:r>
      <w:r>
        <w:rPr>
          <w:spacing w:val="32"/>
          <w:sz w:val="24"/>
        </w:rPr>
        <w:t xml:space="preserve"> </w:t>
      </w:r>
      <w:r>
        <w:rPr>
          <w:sz w:val="24"/>
        </w:rPr>
        <w:t>ленты, панели быстрого запуска.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line="275" w:lineRule="exact"/>
        <w:ind w:left="2044" w:hanging="359"/>
        <w:rPr>
          <w:sz w:val="24"/>
        </w:rPr>
      </w:pP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8"/>
          <w:sz w:val="24"/>
        </w:rPr>
        <w:t xml:space="preserve"> </w:t>
      </w:r>
      <w:r>
        <w:rPr>
          <w:sz w:val="24"/>
        </w:rPr>
        <w:t>знака</w:t>
      </w:r>
      <w:r>
        <w:rPr>
          <w:spacing w:val="-8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занесение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ячейку?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просуммировать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5"/>
        </w:tabs>
        <w:spacing w:before="43" w:line="276" w:lineRule="auto"/>
        <w:ind w:right="558"/>
        <w:rPr>
          <w:sz w:val="24"/>
        </w:rPr>
      </w:pPr>
      <w:r>
        <w:rPr>
          <w:sz w:val="24"/>
        </w:rPr>
        <w:t>Как записать функцию для определения среднего, максимального, минимального значения диапазона ячеек.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line="275" w:lineRule="exact"/>
        <w:ind w:left="2044" w:hanging="359"/>
        <w:rPr>
          <w:sz w:val="24"/>
        </w:rPr>
      </w:pPr>
      <w:r>
        <w:rPr>
          <w:sz w:val="24"/>
        </w:rPr>
        <w:t>Логическая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9"/>
          <w:sz w:val="24"/>
        </w:rPr>
        <w:t xml:space="preserve"> </w:t>
      </w:r>
      <w:r>
        <w:rPr>
          <w:sz w:val="24"/>
        </w:rPr>
        <w:t>«Если».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функции.</w:t>
      </w:r>
    </w:p>
    <w:p w:rsidR="00A26EFB" w:rsidRDefault="00A26EFB">
      <w:pPr>
        <w:pStyle w:val="a4"/>
        <w:spacing w:line="275" w:lineRule="exact"/>
        <w:rPr>
          <w:sz w:val="24"/>
        </w:rPr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5"/>
        </w:numPr>
        <w:tabs>
          <w:tab w:val="left" w:pos="2045"/>
        </w:tabs>
        <w:spacing w:before="67" w:line="278" w:lineRule="auto"/>
        <w:ind w:right="558"/>
        <w:rPr>
          <w:sz w:val="24"/>
        </w:rPr>
      </w:pP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32"/>
          <w:sz w:val="24"/>
        </w:rPr>
        <w:t xml:space="preserve"> </w:t>
      </w:r>
      <w:r>
        <w:rPr>
          <w:sz w:val="24"/>
        </w:rPr>
        <w:t>абсолютные</w:t>
      </w:r>
      <w:r>
        <w:rPr>
          <w:spacing w:val="30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формуле?</w:t>
      </w:r>
      <w:r>
        <w:rPr>
          <w:spacing w:val="34"/>
          <w:sz w:val="24"/>
        </w:rPr>
        <w:t xml:space="preserve"> </w:t>
      </w:r>
      <w:r>
        <w:rPr>
          <w:sz w:val="24"/>
        </w:rPr>
        <w:t>Чем</w:t>
      </w:r>
      <w:r>
        <w:rPr>
          <w:spacing w:val="30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31"/>
          <w:sz w:val="24"/>
        </w:rPr>
        <w:t xml:space="preserve"> </w:t>
      </w:r>
      <w:r>
        <w:rPr>
          <w:sz w:val="24"/>
        </w:rPr>
        <w:t>относительная ссылка от абсолютной?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line="272" w:lineRule="exact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округлить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ячейке?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5"/>
        </w:tabs>
        <w:spacing w:before="41" w:line="276" w:lineRule="auto"/>
        <w:ind w:right="557"/>
        <w:rPr>
          <w:sz w:val="24"/>
        </w:rPr>
      </w:pPr>
      <w:r>
        <w:rPr>
          <w:sz w:val="24"/>
        </w:rPr>
        <w:t xml:space="preserve">Как в ячейке установить для числа нужное количество десятичных знаков после </w:t>
      </w:r>
      <w:r>
        <w:rPr>
          <w:spacing w:val="-2"/>
          <w:sz w:val="24"/>
        </w:rPr>
        <w:t>запятой?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-8"/>
          <w:sz w:val="24"/>
        </w:rPr>
        <w:t xml:space="preserve"> </w:t>
      </w:r>
      <w:r>
        <w:rPr>
          <w:sz w:val="24"/>
        </w:rPr>
        <w:t>денежный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числа?</w:t>
      </w:r>
    </w:p>
    <w:p w:rsidR="00A26EFB" w:rsidRDefault="00937A21">
      <w:pPr>
        <w:pStyle w:val="a4"/>
        <w:numPr>
          <w:ilvl w:val="0"/>
          <w:numId w:val="5"/>
        </w:numPr>
        <w:tabs>
          <w:tab w:val="left" w:pos="2044"/>
        </w:tabs>
        <w:spacing w:before="41"/>
        <w:ind w:left="2044" w:hanging="359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ширину</w:t>
      </w:r>
      <w:r>
        <w:rPr>
          <w:spacing w:val="-12"/>
          <w:sz w:val="24"/>
        </w:rPr>
        <w:t xml:space="preserve"> </w:t>
      </w:r>
      <w:r>
        <w:rPr>
          <w:sz w:val="24"/>
        </w:rPr>
        <w:t>столбцов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строк?</w:t>
      </w:r>
    </w:p>
    <w:p w:rsidR="00A26EFB" w:rsidRDefault="00A26EFB">
      <w:pPr>
        <w:pStyle w:val="a3"/>
        <w:spacing w:before="84"/>
        <w:ind w:left="0"/>
      </w:pPr>
    </w:p>
    <w:p w:rsidR="00A26EFB" w:rsidRDefault="00937A21">
      <w:pPr>
        <w:pStyle w:val="1"/>
        <w:ind w:left="857" w:right="287"/>
        <w:jc w:val="center"/>
      </w:pPr>
      <w:r>
        <w:t>Задание</w:t>
      </w:r>
      <w:r>
        <w:rPr>
          <w:b w:val="0"/>
          <w:spacing w:val="-9"/>
        </w:rPr>
        <w:t xml:space="preserve"> </w:t>
      </w:r>
      <w:r>
        <w:t>для</w:t>
      </w:r>
      <w:r>
        <w:rPr>
          <w:b w:val="0"/>
          <w:spacing w:val="-11"/>
        </w:rPr>
        <w:t xml:space="preserve"> </w:t>
      </w:r>
      <w:r>
        <w:t>тестированного</w:t>
      </w:r>
      <w:r>
        <w:rPr>
          <w:b w:val="0"/>
          <w:spacing w:val="-8"/>
        </w:rPr>
        <w:t xml:space="preserve"> </w:t>
      </w:r>
      <w:r>
        <w:t>контроля</w:t>
      </w:r>
      <w:r>
        <w:rPr>
          <w:b w:val="0"/>
          <w:spacing w:val="-9"/>
        </w:rPr>
        <w:t xml:space="preserve"> </w:t>
      </w:r>
      <w:r>
        <w:t>по</w:t>
      </w:r>
      <w:r>
        <w:rPr>
          <w:b w:val="0"/>
          <w:spacing w:val="-10"/>
        </w:rPr>
        <w:t xml:space="preserve"> </w:t>
      </w:r>
      <w:r>
        <w:rPr>
          <w:spacing w:val="-2"/>
        </w:rPr>
        <w:t>разделу</w:t>
      </w:r>
    </w:p>
    <w:p w:rsidR="00A26EFB" w:rsidRDefault="00937A21">
      <w:pPr>
        <w:spacing w:before="43"/>
        <w:ind w:left="857" w:right="283"/>
        <w:jc w:val="center"/>
        <w:rPr>
          <w:b/>
        </w:rPr>
      </w:pPr>
      <w:r>
        <w:rPr>
          <w:b/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spacing w:val="-10"/>
          <w:sz w:val="24"/>
        </w:rPr>
        <w:t xml:space="preserve"> </w:t>
      </w:r>
      <w:r>
        <w:rPr>
          <w:b/>
        </w:rPr>
        <w:t>(ОК</w:t>
      </w:r>
      <w:r>
        <w:rPr>
          <w:spacing w:val="-8"/>
        </w:rPr>
        <w:t xml:space="preserve"> </w:t>
      </w:r>
      <w:r>
        <w:rPr>
          <w:b/>
        </w:rPr>
        <w:t>1-9</w:t>
      </w:r>
      <w:r>
        <w:rPr>
          <w:spacing w:val="-9"/>
        </w:rPr>
        <w:t xml:space="preserve"> </w:t>
      </w:r>
      <w:r>
        <w:rPr>
          <w:b/>
          <w:spacing w:val="-2"/>
        </w:rPr>
        <w:t>)</w:t>
      </w:r>
    </w:p>
    <w:p w:rsidR="00A26EFB" w:rsidRDefault="00937A21">
      <w:pPr>
        <w:spacing w:before="35"/>
        <w:ind w:left="857" w:right="285"/>
        <w:jc w:val="center"/>
        <w:rPr>
          <w:b/>
          <w:i/>
          <w:sz w:val="24"/>
        </w:rPr>
      </w:pPr>
      <w:r>
        <w:rPr>
          <w:b/>
          <w:i/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b/>
          <w:i/>
          <w:spacing w:val="-2"/>
          <w:sz w:val="24"/>
        </w:rPr>
        <w:t>вариант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line="274" w:lineRule="exact"/>
        <w:ind w:left="1374" w:hanging="239"/>
      </w:pPr>
      <w:r>
        <w:t>Закончите</w:t>
      </w:r>
      <w:r>
        <w:rPr>
          <w:b w:val="0"/>
          <w:spacing w:val="-12"/>
        </w:rPr>
        <w:t xml:space="preserve"> </w:t>
      </w:r>
      <w:r>
        <w:rPr>
          <w:spacing w:val="-2"/>
        </w:rPr>
        <w:t>предложение:</w:t>
      </w:r>
    </w:p>
    <w:p w:rsidR="00A26EFB" w:rsidRDefault="00937A21">
      <w:pPr>
        <w:pStyle w:val="a3"/>
        <w:spacing w:line="274" w:lineRule="exact"/>
      </w:pPr>
      <w:r>
        <w:t>«Переработка</w:t>
      </w:r>
      <w:r>
        <w:rPr>
          <w:spacing w:val="-15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базе</w:t>
      </w:r>
      <w:r>
        <w:rPr>
          <w:spacing w:val="-15"/>
        </w:rPr>
        <w:t xml:space="preserve"> </w:t>
      </w:r>
      <w:r>
        <w:t>компьютерных</w:t>
      </w:r>
      <w:r>
        <w:rPr>
          <w:spacing w:val="-11"/>
        </w:rPr>
        <w:t xml:space="preserve"> </w:t>
      </w:r>
      <w:r>
        <w:t>вычислительных</w:t>
      </w:r>
      <w:r>
        <w:rPr>
          <w:spacing w:val="-12"/>
        </w:rPr>
        <w:t xml:space="preserve"> </w:t>
      </w:r>
      <w:r>
        <w:t>систем</w:t>
      </w:r>
      <w:r>
        <w:rPr>
          <w:spacing w:val="-14"/>
        </w:rPr>
        <w:t xml:space="preserve"> </w:t>
      </w:r>
      <w:r>
        <w:rPr>
          <w:spacing w:val="-2"/>
        </w:rPr>
        <w:t>называется</w:t>
      </w:r>
    </w:p>
    <w:p w:rsidR="00A26EFB" w:rsidRDefault="00937A21">
      <w:pPr>
        <w:spacing w:before="1"/>
        <w:ind w:left="1195"/>
        <w:rPr>
          <w:sz w:val="24"/>
        </w:rPr>
      </w:pPr>
      <w:r>
        <w:rPr>
          <w:sz w:val="24"/>
        </w:rPr>
        <w:t>…</w:t>
      </w:r>
      <w:r>
        <w:rPr>
          <w:spacing w:val="30"/>
          <w:sz w:val="24"/>
        </w:rPr>
        <w:t xml:space="preserve">  </w:t>
      </w:r>
      <w:r>
        <w:rPr>
          <w:spacing w:val="-10"/>
          <w:sz w:val="24"/>
        </w:rPr>
        <w:t>»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4" w:line="274" w:lineRule="exact"/>
        <w:ind w:left="1374" w:hanging="239"/>
      </w:pPr>
      <w:r>
        <w:t>Упорядочите</w:t>
      </w:r>
      <w:r>
        <w:rPr>
          <w:b w:val="0"/>
          <w:spacing w:val="-13"/>
        </w:rPr>
        <w:t xml:space="preserve"> </w:t>
      </w:r>
      <w:r>
        <w:t>этапы</w:t>
      </w:r>
      <w:r>
        <w:rPr>
          <w:b w:val="0"/>
          <w:spacing w:val="-15"/>
        </w:rPr>
        <w:t xml:space="preserve"> </w:t>
      </w:r>
      <w:r>
        <w:t>развития</w:t>
      </w:r>
      <w:r>
        <w:rPr>
          <w:b w:val="0"/>
          <w:spacing w:val="-13"/>
        </w:rPr>
        <w:t xml:space="preserve"> </w:t>
      </w:r>
      <w:r>
        <w:t>новых</w:t>
      </w:r>
      <w:r>
        <w:rPr>
          <w:b w:val="0"/>
          <w:spacing w:val="-12"/>
        </w:rPr>
        <w:t xml:space="preserve"> </w:t>
      </w:r>
      <w:r>
        <w:t>информационных</w:t>
      </w:r>
      <w:r>
        <w:rPr>
          <w:b w:val="0"/>
          <w:spacing w:val="-14"/>
        </w:rPr>
        <w:t xml:space="preserve"> </w:t>
      </w:r>
      <w:r>
        <w:rPr>
          <w:spacing w:val="-2"/>
        </w:rPr>
        <w:t>технологий:</w:t>
      </w:r>
    </w:p>
    <w:p w:rsidR="00A26EFB" w:rsidRDefault="00937A21">
      <w:pPr>
        <w:pStyle w:val="a3"/>
        <w:spacing w:line="274" w:lineRule="exact"/>
        <w:ind w:left="1843"/>
      </w:pPr>
      <w:r>
        <w:t>А.</w:t>
      </w:r>
      <w:r>
        <w:rPr>
          <w:spacing w:val="-6"/>
        </w:rPr>
        <w:t xml:space="preserve"> </w:t>
      </w:r>
      <w:r>
        <w:t>«Восход</w:t>
      </w:r>
      <w:r>
        <w:rPr>
          <w:spacing w:val="-10"/>
        </w:rPr>
        <w:t xml:space="preserve"> </w:t>
      </w:r>
      <w:r>
        <w:rPr>
          <w:spacing w:val="-2"/>
        </w:rPr>
        <w:t>надежд»</w:t>
      </w:r>
    </w:p>
    <w:p w:rsidR="00A26EFB" w:rsidRDefault="00937A21">
      <w:pPr>
        <w:pStyle w:val="a3"/>
        <w:ind w:left="1843" w:right="5864"/>
      </w:pPr>
      <w:r>
        <w:t>Б.</w:t>
      </w:r>
      <w:r>
        <w:rPr>
          <w:spacing w:val="-15"/>
        </w:rPr>
        <w:t xml:space="preserve"> </w:t>
      </w:r>
      <w:r>
        <w:t>«Котловина</w:t>
      </w:r>
      <w:r>
        <w:rPr>
          <w:spacing w:val="-15"/>
        </w:rPr>
        <w:t xml:space="preserve"> </w:t>
      </w:r>
      <w:r>
        <w:t>разочарований» В. «Плато продуктивности»</w:t>
      </w:r>
    </w:p>
    <w:p w:rsidR="00A26EFB" w:rsidRDefault="00937A21">
      <w:pPr>
        <w:pStyle w:val="a3"/>
        <w:ind w:left="1843" w:right="5668"/>
      </w:pPr>
      <w:r>
        <w:t>Г.</w:t>
      </w:r>
      <w:r>
        <w:rPr>
          <w:spacing w:val="-10"/>
        </w:rPr>
        <w:t xml:space="preserve"> </w:t>
      </w:r>
      <w:r>
        <w:t>«Пик</w:t>
      </w:r>
      <w:r>
        <w:rPr>
          <w:spacing w:val="-13"/>
        </w:rPr>
        <w:t xml:space="preserve"> </w:t>
      </w:r>
      <w:r>
        <w:t>завышенных</w:t>
      </w:r>
      <w:r>
        <w:rPr>
          <w:spacing w:val="-12"/>
        </w:rPr>
        <w:t xml:space="preserve"> </w:t>
      </w:r>
      <w:r>
        <w:t>ожиданий» Д. «Подъём жизнестойкости»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5" w:line="274" w:lineRule="exact"/>
        <w:ind w:left="1374" w:hanging="239"/>
      </w:pPr>
      <w:r>
        <w:t>Из</w:t>
      </w:r>
      <w:r>
        <w:rPr>
          <w:b w:val="0"/>
          <w:spacing w:val="-12"/>
        </w:rPr>
        <w:t xml:space="preserve"> </w:t>
      </w:r>
      <w:r>
        <w:t>списка</w:t>
      </w:r>
      <w:r>
        <w:rPr>
          <w:b w:val="0"/>
          <w:spacing w:val="-12"/>
        </w:rPr>
        <w:t xml:space="preserve"> </w:t>
      </w:r>
      <w:r>
        <w:t>технологий</w:t>
      </w:r>
      <w:r>
        <w:rPr>
          <w:b w:val="0"/>
          <w:spacing w:val="-10"/>
        </w:rPr>
        <w:t xml:space="preserve"> </w:t>
      </w:r>
      <w:r>
        <w:t>выберите</w:t>
      </w:r>
      <w:r>
        <w:rPr>
          <w:b w:val="0"/>
          <w:spacing w:val="-12"/>
        </w:rPr>
        <w:t xml:space="preserve"> </w:t>
      </w:r>
      <w:r>
        <w:t>информационные</w:t>
      </w:r>
      <w:r>
        <w:rPr>
          <w:b w:val="0"/>
          <w:spacing w:val="-12"/>
        </w:rPr>
        <w:t xml:space="preserve"> </w:t>
      </w:r>
      <w:r>
        <w:rPr>
          <w:spacing w:val="-2"/>
        </w:rPr>
        <w:t>технологии:</w:t>
      </w:r>
    </w:p>
    <w:p w:rsidR="00A26EFB" w:rsidRDefault="00937A21">
      <w:pPr>
        <w:pStyle w:val="a3"/>
        <w:spacing w:line="274" w:lineRule="exact"/>
        <w:ind w:left="1843"/>
      </w:pPr>
      <w:r>
        <w:t>А.</w:t>
      </w:r>
      <w:r>
        <w:rPr>
          <w:spacing w:val="-11"/>
        </w:rPr>
        <w:t xml:space="preserve"> </w:t>
      </w:r>
      <w:r>
        <w:t>производство</w:t>
      </w:r>
      <w:r>
        <w:rPr>
          <w:spacing w:val="-10"/>
        </w:rPr>
        <w:t xml:space="preserve"> </w:t>
      </w:r>
      <w:r>
        <w:t>коровьего</w:t>
      </w:r>
      <w:r>
        <w:rPr>
          <w:spacing w:val="-11"/>
        </w:rPr>
        <w:t xml:space="preserve"> </w:t>
      </w:r>
      <w:r>
        <w:rPr>
          <w:spacing w:val="-2"/>
        </w:rPr>
        <w:t>молока.</w:t>
      </w:r>
    </w:p>
    <w:p w:rsidR="00A26EFB" w:rsidRDefault="00937A21">
      <w:pPr>
        <w:pStyle w:val="a3"/>
        <w:ind w:left="1843"/>
      </w:pPr>
      <w:r>
        <w:t>Б.</w:t>
      </w:r>
      <w:r>
        <w:rPr>
          <w:spacing w:val="-6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почвы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посеву</w:t>
      </w:r>
      <w:r>
        <w:rPr>
          <w:spacing w:val="-10"/>
        </w:rPr>
        <w:t xml:space="preserve"> </w:t>
      </w:r>
      <w:r>
        <w:rPr>
          <w:spacing w:val="-2"/>
        </w:rPr>
        <w:t>яровых.</w:t>
      </w:r>
    </w:p>
    <w:p w:rsidR="00A26EFB" w:rsidRDefault="00937A21">
      <w:pPr>
        <w:pStyle w:val="a3"/>
        <w:ind w:left="1843" w:right="4294"/>
      </w:pPr>
      <w:r>
        <w:t>В.</w:t>
      </w:r>
      <w:r>
        <w:rPr>
          <w:spacing w:val="-7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запчастях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грузовики Г. подготовка трудового договора</w:t>
      </w:r>
    </w:p>
    <w:p w:rsidR="00A26EFB" w:rsidRDefault="00937A21">
      <w:pPr>
        <w:pStyle w:val="a3"/>
        <w:ind w:left="1843"/>
      </w:pPr>
      <w:r>
        <w:t>Д.</w:t>
      </w:r>
      <w:r>
        <w:rPr>
          <w:spacing w:val="-8"/>
        </w:rPr>
        <w:t xml:space="preserve"> </w:t>
      </w:r>
      <w:r>
        <w:t>заочное</w:t>
      </w:r>
      <w:r>
        <w:rPr>
          <w:spacing w:val="-8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rPr>
          <w:spacing w:val="-2"/>
        </w:rPr>
        <w:t>экономистов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5"/>
        <w:ind w:left="1135" w:right="571" w:firstLine="0"/>
      </w:pPr>
      <w:r>
        <w:t>Какие</w:t>
      </w:r>
      <w:r>
        <w:rPr>
          <w:b w:val="0"/>
          <w:spacing w:val="-5"/>
        </w:rPr>
        <w:t xml:space="preserve"> </w:t>
      </w:r>
      <w:r>
        <w:t>3</w:t>
      </w:r>
      <w:r>
        <w:rPr>
          <w:b w:val="0"/>
          <w:spacing w:val="-7"/>
        </w:rPr>
        <w:t xml:space="preserve"> </w:t>
      </w:r>
      <w:r>
        <w:t>технических</w:t>
      </w:r>
      <w:r>
        <w:rPr>
          <w:b w:val="0"/>
          <w:spacing w:val="-4"/>
        </w:rPr>
        <w:t xml:space="preserve"> </w:t>
      </w:r>
      <w:r>
        <w:t>достижения</w:t>
      </w:r>
      <w:r>
        <w:rPr>
          <w:b w:val="0"/>
          <w:spacing w:val="40"/>
        </w:rPr>
        <w:t xml:space="preserve"> </w:t>
      </w:r>
      <w:r>
        <w:t>составляют</w:t>
      </w:r>
      <w:r>
        <w:rPr>
          <w:b w:val="0"/>
          <w:spacing w:val="-2"/>
        </w:rPr>
        <w:t xml:space="preserve"> </w:t>
      </w:r>
      <w:r>
        <w:t>основу</w:t>
      </w:r>
      <w:r>
        <w:rPr>
          <w:b w:val="0"/>
          <w:spacing w:val="-4"/>
        </w:rPr>
        <w:t xml:space="preserve"> </w:t>
      </w:r>
      <w:r>
        <w:t>современных</w:t>
      </w:r>
      <w:r>
        <w:rPr>
          <w:b w:val="0"/>
          <w:spacing w:val="-4"/>
        </w:rPr>
        <w:t xml:space="preserve"> </w:t>
      </w:r>
      <w:r>
        <w:t>ИТ?</w:t>
      </w:r>
      <w:r>
        <w:rPr>
          <w:b w:val="0"/>
          <w:spacing w:val="-4"/>
        </w:rPr>
        <w:t xml:space="preserve"> </w:t>
      </w:r>
      <w:r>
        <w:t>Выпишите</w:t>
      </w:r>
      <w:r>
        <w:rPr>
          <w:b w:val="0"/>
        </w:rPr>
        <w:t xml:space="preserve"> </w:t>
      </w:r>
      <w:r>
        <w:t>соответствующие</w:t>
      </w:r>
      <w:r>
        <w:rPr>
          <w:b w:val="0"/>
        </w:rPr>
        <w:t xml:space="preserve"> </w:t>
      </w:r>
      <w:r>
        <w:t>номера:</w:t>
      </w:r>
    </w:p>
    <w:p w:rsidR="00A26EFB" w:rsidRDefault="00937A21">
      <w:pPr>
        <w:pStyle w:val="a3"/>
        <w:spacing w:line="271" w:lineRule="exact"/>
        <w:ind w:left="1843"/>
      </w:pPr>
      <w:r>
        <w:t>А.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накопления</w:t>
      </w:r>
      <w:r>
        <w:rPr>
          <w:spacing w:val="-11"/>
        </w:rPr>
        <w:t xml:space="preserve"> </w:t>
      </w:r>
      <w:r>
        <w:rPr>
          <w:spacing w:val="-2"/>
        </w:rPr>
        <w:t>информации</w:t>
      </w:r>
    </w:p>
    <w:p w:rsidR="00A26EFB" w:rsidRDefault="00937A21">
      <w:pPr>
        <w:pStyle w:val="a3"/>
        <w:ind w:left="1843" w:right="1178"/>
      </w:pPr>
      <w:r>
        <w:t>Б.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автоматизированной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ПК В. развитие средств связи</w:t>
      </w:r>
    </w:p>
    <w:p w:rsidR="00A26EFB" w:rsidRDefault="00937A21">
      <w:pPr>
        <w:pStyle w:val="a3"/>
        <w:ind w:left="1843" w:right="5668"/>
      </w:pPr>
      <w:r>
        <w:t>Г.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передвижения Д. развитие локальных сетей</w:t>
      </w:r>
    </w:p>
    <w:p w:rsidR="00A26EFB" w:rsidRDefault="00937A21">
      <w:pPr>
        <w:pStyle w:val="a3"/>
        <w:ind w:left="1843" w:right="5864"/>
      </w:pPr>
      <w:r>
        <w:t>Е.</w:t>
      </w:r>
      <w:r>
        <w:rPr>
          <w:spacing w:val="40"/>
        </w:rPr>
        <w:t xml:space="preserve"> </w:t>
      </w:r>
      <w:r>
        <w:t>развитие глобальных сетей Ж.</w:t>
      </w:r>
      <w:r>
        <w:rPr>
          <w:spacing w:val="-13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пишущих</w:t>
      </w:r>
      <w:r>
        <w:rPr>
          <w:spacing w:val="-13"/>
        </w:rPr>
        <w:t xml:space="preserve"> </w:t>
      </w:r>
      <w:r>
        <w:t>машинок</w:t>
      </w:r>
    </w:p>
    <w:p w:rsidR="00A26EFB" w:rsidRDefault="00937A21">
      <w:pPr>
        <w:pStyle w:val="a3"/>
        <w:ind w:left="1843"/>
      </w:pPr>
      <w:r>
        <w:t>З.</w:t>
      </w:r>
      <w:r>
        <w:rPr>
          <w:spacing w:val="-14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микропроцессорной</w:t>
      </w:r>
      <w:r>
        <w:rPr>
          <w:spacing w:val="-12"/>
        </w:rPr>
        <w:t xml:space="preserve"> </w:t>
      </w:r>
      <w:r>
        <w:rPr>
          <w:spacing w:val="-2"/>
        </w:rPr>
        <w:t>техники</w:t>
      </w:r>
    </w:p>
    <w:p w:rsidR="00A26EFB" w:rsidRDefault="00937A21">
      <w:pPr>
        <w:pStyle w:val="a3"/>
        <w:ind w:left="1843" w:right="648"/>
      </w:pPr>
      <w:r>
        <w:t>И.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общественной </w:t>
      </w:r>
      <w:r>
        <w:rPr>
          <w:spacing w:val="-2"/>
        </w:rPr>
        <w:t>жизни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5" w:line="274" w:lineRule="exact"/>
        <w:ind w:left="1374" w:hanging="239"/>
      </w:pPr>
      <w:r>
        <w:t>Определите</w:t>
      </w:r>
      <w:r>
        <w:rPr>
          <w:b w:val="0"/>
          <w:spacing w:val="-12"/>
        </w:rPr>
        <w:t xml:space="preserve"> </w:t>
      </w:r>
      <w:r>
        <w:t>стратегию</w:t>
      </w:r>
      <w:r>
        <w:rPr>
          <w:b w:val="0"/>
          <w:spacing w:val="-12"/>
        </w:rPr>
        <w:t xml:space="preserve"> </w:t>
      </w:r>
      <w:r>
        <w:t>внедрения</w:t>
      </w:r>
      <w:r>
        <w:rPr>
          <w:b w:val="0"/>
          <w:spacing w:val="-12"/>
        </w:rPr>
        <w:t xml:space="preserve"> </w:t>
      </w:r>
      <w:r>
        <w:rPr>
          <w:spacing w:val="-4"/>
        </w:rPr>
        <w:t>ИКТ:</w:t>
      </w:r>
    </w:p>
    <w:p w:rsidR="00A26EFB" w:rsidRDefault="00937A21">
      <w:pPr>
        <w:pStyle w:val="a3"/>
      </w:pPr>
      <w:r>
        <w:t>Провести локальную модернизацию методов работы + распределить функции между тех-ническими</w:t>
      </w:r>
      <w:r>
        <w:rPr>
          <w:spacing w:val="-4"/>
        </w:rPr>
        <w:t xml:space="preserve"> </w:t>
      </w:r>
      <w:r>
        <w:t>работниками</w:t>
      </w:r>
      <w:r>
        <w:rPr>
          <w:spacing w:val="-4"/>
        </w:rPr>
        <w:t xml:space="preserve"> </w:t>
      </w:r>
      <w:r>
        <w:t>(операторами)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специалистами</w:t>
      </w:r>
      <w:r>
        <w:rPr>
          <w:spacing w:val="-4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начать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коммуникаций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3"/>
        <w:ind w:left="1374" w:hanging="239"/>
      </w:pPr>
      <w:r>
        <w:t>Назовите</w:t>
      </w:r>
      <w:r>
        <w:rPr>
          <w:b w:val="0"/>
          <w:spacing w:val="-5"/>
        </w:rPr>
        <w:t xml:space="preserve"> </w:t>
      </w:r>
      <w:r>
        <w:t>это</w:t>
      </w:r>
      <w:r>
        <w:rPr>
          <w:b w:val="0"/>
          <w:spacing w:val="-4"/>
        </w:rPr>
        <w:t xml:space="preserve"> </w:t>
      </w:r>
      <w:r>
        <w:t>свойство</w:t>
      </w:r>
      <w:r>
        <w:rPr>
          <w:b w:val="0"/>
          <w:spacing w:val="-4"/>
        </w:rPr>
        <w:t xml:space="preserve"> </w:t>
      </w:r>
      <w:r>
        <w:t>ИТ:</w:t>
      </w:r>
      <w:r>
        <w:rPr>
          <w:b w:val="0"/>
          <w:spacing w:val="-4"/>
        </w:rPr>
        <w:t xml:space="preserve"> </w:t>
      </w:r>
      <w:r>
        <w:t>«</w:t>
      </w:r>
      <w:r>
        <w:rPr>
          <w:b w:val="0"/>
          <w:spacing w:val="79"/>
          <w:w w:val="150"/>
        </w:rPr>
        <w:t xml:space="preserve"> </w:t>
      </w:r>
      <w:r>
        <w:t>…</w:t>
      </w:r>
      <w:r>
        <w:rPr>
          <w:b w:val="0"/>
          <w:spacing w:val="79"/>
          <w:w w:val="150"/>
        </w:rPr>
        <w:t xml:space="preserve"> </w:t>
      </w:r>
      <w:r>
        <w:t>-</w:t>
      </w:r>
      <w:r>
        <w:rPr>
          <w:b w:val="0"/>
          <w:spacing w:val="78"/>
          <w:w w:val="150"/>
        </w:rPr>
        <w:t xml:space="preserve"> </w:t>
      </w:r>
      <w:r>
        <w:t>это</w:t>
      </w:r>
      <w:r>
        <w:rPr>
          <w:b w:val="0"/>
          <w:spacing w:val="-4"/>
        </w:rPr>
        <w:t xml:space="preserve"> </w:t>
      </w:r>
      <w:r>
        <w:t>работа</w:t>
      </w:r>
      <w:r>
        <w:rPr>
          <w:b w:val="0"/>
          <w:spacing w:val="-4"/>
        </w:rPr>
        <w:t xml:space="preserve"> </w:t>
      </w:r>
      <w:r>
        <w:t>в</w:t>
      </w:r>
      <w:r>
        <w:rPr>
          <w:b w:val="0"/>
          <w:spacing w:val="-4"/>
        </w:rPr>
        <w:t xml:space="preserve"> </w:t>
      </w:r>
      <w:r>
        <w:t>диалоговом</w:t>
      </w:r>
      <w:r>
        <w:rPr>
          <w:b w:val="0"/>
          <w:spacing w:val="-4"/>
        </w:rPr>
        <w:t xml:space="preserve"> </w:t>
      </w:r>
      <w:r>
        <w:t>режиме</w:t>
      </w:r>
      <w:r>
        <w:rPr>
          <w:b w:val="0"/>
          <w:spacing w:val="-5"/>
        </w:rPr>
        <w:t xml:space="preserve"> </w:t>
      </w:r>
      <w:r>
        <w:t>с</w:t>
      </w:r>
      <w:r>
        <w:rPr>
          <w:b w:val="0"/>
          <w:spacing w:val="-4"/>
        </w:rPr>
        <w:t xml:space="preserve"> </w:t>
      </w:r>
      <w:r>
        <w:rPr>
          <w:spacing w:val="-4"/>
        </w:rPr>
        <w:t>ПК».</w:t>
      </w:r>
    </w:p>
    <w:p w:rsidR="00A26EFB" w:rsidRDefault="00937A21">
      <w:pPr>
        <w:pStyle w:val="a4"/>
        <w:numPr>
          <w:ilvl w:val="0"/>
          <w:numId w:val="6"/>
        </w:numPr>
        <w:tabs>
          <w:tab w:val="left" w:pos="1374"/>
        </w:tabs>
        <w:ind w:left="1135" w:right="718" w:firstLine="0"/>
        <w:rPr>
          <w:b/>
          <w:sz w:val="24"/>
        </w:rPr>
      </w:pPr>
      <w:r>
        <w:rPr>
          <w:b/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накапливаются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внешнем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носи-теле,</w:t>
      </w:r>
      <w:r>
        <w:rPr>
          <w:sz w:val="24"/>
        </w:rPr>
        <w:t xml:space="preserve"> </w:t>
      </w:r>
      <w:r>
        <w:rPr>
          <w:b/>
          <w:sz w:val="24"/>
        </w:rPr>
        <w:t>называется:</w:t>
      </w:r>
    </w:p>
    <w:p w:rsidR="00A26EFB" w:rsidRDefault="00937A21">
      <w:pPr>
        <w:pStyle w:val="a3"/>
        <w:spacing w:line="271" w:lineRule="exact"/>
        <w:ind w:left="1843"/>
      </w:pPr>
      <w:r>
        <w:t>А.</w:t>
      </w:r>
      <w:r>
        <w:rPr>
          <w:spacing w:val="-9"/>
        </w:rPr>
        <w:t xml:space="preserve"> </w:t>
      </w:r>
      <w:r>
        <w:t>режим</w:t>
      </w:r>
      <w:r>
        <w:rPr>
          <w:spacing w:val="-8"/>
        </w:rPr>
        <w:t xml:space="preserve"> </w:t>
      </w:r>
      <w:r>
        <w:t>реального</w:t>
      </w:r>
      <w:r>
        <w:rPr>
          <w:spacing w:val="-7"/>
        </w:rPr>
        <w:t xml:space="preserve"> </w:t>
      </w:r>
      <w:r>
        <w:rPr>
          <w:spacing w:val="-2"/>
        </w:rPr>
        <w:t>времени</w:t>
      </w:r>
    </w:p>
    <w:p w:rsidR="00A26EFB" w:rsidRDefault="00937A21">
      <w:pPr>
        <w:pStyle w:val="a3"/>
        <w:ind w:left="1843" w:right="5864"/>
      </w:pPr>
      <w:r>
        <w:t>Б.</w:t>
      </w:r>
      <w:r>
        <w:rPr>
          <w:spacing w:val="-11"/>
        </w:rPr>
        <w:t xml:space="preserve"> </w:t>
      </w:r>
      <w:r>
        <w:t>режим</w:t>
      </w:r>
      <w:r>
        <w:rPr>
          <w:spacing w:val="-11"/>
        </w:rPr>
        <w:t xml:space="preserve"> </w:t>
      </w:r>
      <w:r>
        <w:t>разделения</w:t>
      </w:r>
      <w:r>
        <w:rPr>
          <w:spacing w:val="-10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времени В. пакетный режим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2" w:line="274" w:lineRule="exact"/>
        <w:ind w:left="1374" w:hanging="239"/>
      </w:pPr>
      <w:r>
        <w:t>Симплексным</w:t>
      </w:r>
      <w:r>
        <w:rPr>
          <w:b w:val="0"/>
          <w:spacing w:val="-14"/>
        </w:rPr>
        <w:t xml:space="preserve"> </w:t>
      </w:r>
      <w:r>
        <w:t>методом</w:t>
      </w:r>
      <w:r>
        <w:rPr>
          <w:b w:val="0"/>
          <w:spacing w:val="-13"/>
        </w:rPr>
        <w:t xml:space="preserve"> </w:t>
      </w:r>
      <w:r>
        <w:t>передачи</w:t>
      </w:r>
      <w:r>
        <w:rPr>
          <w:b w:val="0"/>
          <w:spacing w:val="-11"/>
        </w:rPr>
        <w:t xml:space="preserve"> </w:t>
      </w:r>
      <w:r>
        <w:t>информации</w:t>
      </w:r>
      <w:r>
        <w:rPr>
          <w:b w:val="0"/>
          <w:spacing w:val="-14"/>
        </w:rPr>
        <w:t xml:space="preserve"> </w:t>
      </w:r>
      <w:r>
        <w:rPr>
          <w:spacing w:val="-2"/>
        </w:rPr>
        <w:t>называют</w:t>
      </w:r>
    </w:p>
    <w:p w:rsidR="00A26EFB" w:rsidRDefault="00937A21">
      <w:pPr>
        <w:pStyle w:val="a3"/>
        <w:ind w:left="1843" w:right="2105"/>
      </w:pPr>
      <w:r>
        <w:t>А.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приёма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направлении Б. метод попеременной передачи и приёма информации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  <w:ind w:left="1843"/>
      </w:pPr>
      <w:r>
        <w:t>В.</w:t>
      </w:r>
      <w:r>
        <w:rPr>
          <w:spacing w:val="-9"/>
        </w:rPr>
        <w:t xml:space="preserve"> </w:t>
      </w:r>
      <w:r>
        <w:t>метод</w:t>
      </w:r>
      <w:r>
        <w:rPr>
          <w:spacing w:val="-8"/>
        </w:rPr>
        <w:t xml:space="preserve"> </w:t>
      </w:r>
      <w:r>
        <w:t>одновременной</w:t>
      </w:r>
      <w:r>
        <w:rPr>
          <w:spacing w:val="-8"/>
        </w:rPr>
        <w:t xml:space="preserve"> </w:t>
      </w:r>
      <w:r>
        <w:t>передачи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приёма</w:t>
      </w:r>
      <w:r>
        <w:rPr>
          <w:spacing w:val="-10"/>
        </w:rPr>
        <w:t xml:space="preserve"> </w:t>
      </w:r>
      <w:r>
        <w:rPr>
          <w:spacing w:val="-2"/>
        </w:rPr>
        <w:t>информации</w:t>
      </w:r>
    </w:p>
    <w:p w:rsidR="00A26EFB" w:rsidRDefault="00937A21">
      <w:pPr>
        <w:pStyle w:val="1"/>
        <w:numPr>
          <w:ilvl w:val="0"/>
          <w:numId w:val="6"/>
        </w:numPr>
        <w:tabs>
          <w:tab w:val="left" w:pos="1374"/>
        </w:tabs>
        <w:spacing w:before="5"/>
        <w:ind w:left="1374" w:hanging="239"/>
      </w:pPr>
      <w:r>
        <w:rPr>
          <w:spacing w:val="-2"/>
        </w:rPr>
        <w:t>Перечислите</w:t>
      </w:r>
      <w:r>
        <w:rPr>
          <w:b w:val="0"/>
          <w:spacing w:val="6"/>
        </w:rPr>
        <w:t xml:space="preserve"> </w:t>
      </w:r>
      <w:r>
        <w:rPr>
          <w:spacing w:val="-2"/>
        </w:rPr>
        <w:t>основные</w:t>
      </w:r>
      <w:r>
        <w:rPr>
          <w:b w:val="0"/>
          <w:spacing w:val="6"/>
        </w:rPr>
        <w:t xml:space="preserve"> </w:t>
      </w:r>
      <w:r>
        <w:rPr>
          <w:spacing w:val="-2"/>
        </w:rPr>
        <w:t>характеристики</w:t>
      </w:r>
      <w:r>
        <w:rPr>
          <w:b w:val="0"/>
          <w:spacing w:val="5"/>
        </w:rPr>
        <w:t xml:space="preserve"> </w:t>
      </w:r>
      <w:r>
        <w:rPr>
          <w:spacing w:val="-2"/>
        </w:rPr>
        <w:t>компьютерных</w:t>
      </w:r>
      <w:r>
        <w:rPr>
          <w:b w:val="0"/>
          <w:spacing w:val="8"/>
        </w:rPr>
        <w:t xml:space="preserve"> </w:t>
      </w:r>
      <w:r>
        <w:rPr>
          <w:spacing w:val="-2"/>
        </w:rPr>
        <w:t>сетей.</w:t>
      </w:r>
    </w:p>
    <w:p w:rsidR="00A26EFB" w:rsidRDefault="00A26EFB">
      <w:pPr>
        <w:pStyle w:val="a3"/>
        <w:ind w:left="0"/>
        <w:rPr>
          <w:b/>
        </w:rPr>
      </w:pPr>
    </w:p>
    <w:p w:rsidR="00A26EFB" w:rsidRDefault="00937A21">
      <w:pPr>
        <w:ind w:left="5261"/>
        <w:rPr>
          <w:b/>
          <w:i/>
          <w:sz w:val="24"/>
        </w:rPr>
      </w:pPr>
      <w:r>
        <w:rPr>
          <w:b/>
          <w:i/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b/>
          <w:i/>
          <w:spacing w:val="-2"/>
          <w:sz w:val="24"/>
        </w:rPr>
        <w:t>вариант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ind w:left="1374" w:hanging="239"/>
      </w:pPr>
      <w:r>
        <w:t>Закончите</w:t>
      </w:r>
      <w:r>
        <w:rPr>
          <w:b w:val="0"/>
          <w:spacing w:val="-12"/>
        </w:rPr>
        <w:t xml:space="preserve"> </w:t>
      </w:r>
      <w:r>
        <w:rPr>
          <w:spacing w:val="-2"/>
        </w:rPr>
        <w:t>предложение:</w:t>
      </w:r>
    </w:p>
    <w:p w:rsidR="00A26EFB" w:rsidRDefault="00937A21">
      <w:pPr>
        <w:pStyle w:val="a3"/>
      </w:pPr>
      <w:r>
        <w:t>«Технологии,</w:t>
      </w:r>
      <w:r>
        <w:rPr>
          <w:spacing w:val="-6"/>
        </w:rPr>
        <w:t xml:space="preserve"> </w:t>
      </w:r>
      <w:r>
        <w:t>преобразующие</w:t>
      </w:r>
      <w:r>
        <w:rPr>
          <w:spacing w:val="-7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t>продукты, называются</w:t>
      </w:r>
      <w:r>
        <w:rPr>
          <w:spacing w:val="80"/>
        </w:rPr>
        <w:t xml:space="preserve"> </w:t>
      </w:r>
      <w:r>
        <w:t>…</w:t>
      </w:r>
      <w:r>
        <w:rPr>
          <w:spacing w:val="80"/>
        </w:rPr>
        <w:t xml:space="preserve"> </w:t>
      </w:r>
      <w:r>
        <w:t>»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line="274" w:lineRule="exact"/>
        <w:ind w:left="1374" w:hanging="239"/>
      </w:pPr>
      <w:r>
        <w:t>Уорядочите</w:t>
      </w:r>
      <w:r>
        <w:rPr>
          <w:b w:val="0"/>
          <w:spacing w:val="-13"/>
        </w:rPr>
        <w:t xml:space="preserve"> </w:t>
      </w:r>
      <w:r>
        <w:t>этапы</w:t>
      </w:r>
      <w:r>
        <w:rPr>
          <w:b w:val="0"/>
          <w:spacing w:val="-15"/>
        </w:rPr>
        <w:t xml:space="preserve"> </w:t>
      </w:r>
      <w:r>
        <w:t>развития</w:t>
      </w:r>
      <w:r>
        <w:rPr>
          <w:b w:val="0"/>
          <w:spacing w:val="-12"/>
        </w:rPr>
        <w:t xml:space="preserve"> </w:t>
      </w:r>
      <w:r>
        <w:t>новых</w:t>
      </w:r>
      <w:r>
        <w:rPr>
          <w:b w:val="0"/>
          <w:spacing w:val="-12"/>
        </w:rPr>
        <w:t xml:space="preserve"> </w:t>
      </w:r>
      <w:r>
        <w:t>информационных</w:t>
      </w:r>
      <w:r>
        <w:rPr>
          <w:b w:val="0"/>
          <w:spacing w:val="-15"/>
        </w:rPr>
        <w:t xml:space="preserve"> </w:t>
      </w:r>
      <w:r>
        <w:rPr>
          <w:spacing w:val="-2"/>
        </w:rPr>
        <w:t>технологий:</w:t>
      </w:r>
    </w:p>
    <w:p w:rsidR="00A26EFB" w:rsidRDefault="00937A21">
      <w:pPr>
        <w:pStyle w:val="a3"/>
        <w:ind w:left="1843" w:right="6150"/>
      </w:pPr>
      <w:r>
        <w:t>А. «Плато продуктивности» Б.</w:t>
      </w:r>
      <w:r>
        <w:rPr>
          <w:spacing w:val="-15"/>
        </w:rPr>
        <w:t xml:space="preserve"> </w:t>
      </w:r>
      <w:r>
        <w:t>«Подъём</w:t>
      </w:r>
      <w:r>
        <w:rPr>
          <w:spacing w:val="-15"/>
        </w:rPr>
        <w:t xml:space="preserve"> </w:t>
      </w:r>
      <w:r>
        <w:t>жизнестойкости» В. «Восход надежд»</w:t>
      </w:r>
    </w:p>
    <w:p w:rsidR="00A26EFB" w:rsidRDefault="00937A21">
      <w:pPr>
        <w:pStyle w:val="a3"/>
        <w:ind w:left="1843" w:right="5668"/>
      </w:pPr>
      <w:r>
        <w:t>Г.</w:t>
      </w:r>
      <w:r>
        <w:rPr>
          <w:spacing w:val="-10"/>
        </w:rPr>
        <w:t xml:space="preserve"> </w:t>
      </w:r>
      <w:r>
        <w:t>«Пик</w:t>
      </w:r>
      <w:r>
        <w:rPr>
          <w:spacing w:val="-13"/>
        </w:rPr>
        <w:t xml:space="preserve"> </w:t>
      </w:r>
      <w:r>
        <w:t>завышенных</w:t>
      </w:r>
      <w:r>
        <w:rPr>
          <w:spacing w:val="-12"/>
        </w:rPr>
        <w:t xml:space="preserve"> </w:t>
      </w:r>
      <w:r>
        <w:t>ожиданий» Д. «Котловина разочарований»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before="3" w:line="274" w:lineRule="exact"/>
        <w:ind w:left="1374" w:hanging="239"/>
      </w:pPr>
      <w:r>
        <w:t>Из</w:t>
      </w:r>
      <w:r>
        <w:rPr>
          <w:b w:val="0"/>
          <w:spacing w:val="-12"/>
        </w:rPr>
        <w:t xml:space="preserve"> </w:t>
      </w:r>
      <w:r>
        <w:t>списка</w:t>
      </w:r>
      <w:r>
        <w:rPr>
          <w:b w:val="0"/>
          <w:spacing w:val="-12"/>
        </w:rPr>
        <w:t xml:space="preserve"> </w:t>
      </w:r>
      <w:r>
        <w:t>технологий</w:t>
      </w:r>
      <w:r>
        <w:rPr>
          <w:b w:val="0"/>
          <w:spacing w:val="-10"/>
        </w:rPr>
        <w:t xml:space="preserve"> </w:t>
      </w:r>
      <w:r>
        <w:t>выберите</w:t>
      </w:r>
      <w:r>
        <w:rPr>
          <w:b w:val="0"/>
          <w:spacing w:val="-12"/>
        </w:rPr>
        <w:t xml:space="preserve"> </w:t>
      </w:r>
      <w:r>
        <w:t>информационные</w:t>
      </w:r>
      <w:r>
        <w:rPr>
          <w:b w:val="0"/>
          <w:spacing w:val="-12"/>
        </w:rPr>
        <w:t xml:space="preserve"> </w:t>
      </w:r>
      <w:r>
        <w:rPr>
          <w:spacing w:val="-2"/>
        </w:rPr>
        <w:t>технологии:</w:t>
      </w:r>
    </w:p>
    <w:p w:rsidR="00A26EFB" w:rsidRDefault="00937A21">
      <w:pPr>
        <w:pStyle w:val="a3"/>
        <w:spacing w:line="274" w:lineRule="exact"/>
        <w:ind w:left="1843"/>
      </w:pPr>
      <w:r>
        <w:t>А.</w:t>
      </w:r>
      <w:r>
        <w:rPr>
          <w:spacing w:val="-6"/>
        </w:rPr>
        <w:t xml:space="preserve"> </w:t>
      </w:r>
      <w:r>
        <w:t>лепка</w:t>
      </w:r>
      <w:r>
        <w:rPr>
          <w:spacing w:val="-7"/>
        </w:rPr>
        <w:t xml:space="preserve"> </w:t>
      </w:r>
      <w:r>
        <w:t>фигурок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пластилина</w:t>
      </w:r>
    </w:p>
    <w:p w:rsidR="00A26EFB" w:rsidRDefault="00937A21">
      <w:pPr>
        <w:pStyle w:val="a3"/>
        <w:ind w:left="1843"/>
      </w:pPr>
      <w:r>
        <w:t>Б.</w:t>
      </w:r>
      <w:r>
        <w:rPr>
          <w:spacing w:val="-9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рестораном</w:t>
      </w:r>
      <w:r>
        <w:rPr>
          <w:spacing w:val="-11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локальную</w:t>
      </w:r>
      <w:r>
        <w:rPr>
          <w:spacing w:val="-10"/>
        </w:rPr>
        <w:t xml:space="preserve"> </w:t>
      </w:r>
      <w:r>
        <w:rPr>
          <w:spacing w:val="-4"/>
        </w:rPr>
        <w:t>сеть</w:t>
      </w:r>
    </w:p>
    <w:p w:rsidR="00A26EFB" w:rsidRDefault="00937A21">
      <w:pPr>
        <w:pStyle w:val="a3"/>
        <w:ind w:left="1843" w:right="2721"/>
      </w:pPr>
      <w:r>
        <w:t>В.</w:t>
      </w:r>
      <w:r>
        <w:rPr>
          <w:spacing w:val="-6"/>
        </w:rPr>
        <w:t xml:space="preserve"> </w:t>
      </w:r>
      <w:r>
        <w:t>пересылка</w:t>
      </w:r>
      <w:r>
        <w:rPr>
          <w:spacing w:val="-7"/>
        </w:rPr>
        <w:t xml:space="preserve"> </w:t>
      </w:r>
      <w:r>
        <w:t>налоговой</w:t>
      </w:r>
      <w:r>
        <w:rPr>
          <w:spacing w:val="-5"/>
        </w:rPr>
        <w:t xml:space="preserve"> </w:t>
      </w:r>
      <w:r>
        <w:t>отчётности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электронную</w:t>
      </w:r>
      <w:r>
        <w:rPr>
          <w:spacing w:val="-6"/>
        </w:rPr>
        <w:t xml:space="preserve"> </w:t>
      </w:r>
      <w:r>
        <w:t>почту Г. приготовление рыбного салата</w:t>
      </w:r>
    </w:p>
    <w:p w:rsidR="00A26EFB" w:rsidRDefault="00937A21">
      <w:pPr>
        <w:pStyle w:val="a3"/>
        <w:ind w:left="1843"/>
      </w:pPr>
      <w:r>
        <w:t>Д.</w:t>
      </w:r>
      <w:r>
        <w:rPr>
          <w:spacing w:val="-7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сайта</w:t>
      </w:r>
      <w:r>
        <w:rPr>
          <w:spacing w:val="-8"/>
        </w:rPr>
        <w:t xml:space="preserve"> </w:t>
      </w:r>
      <w:r>
        <w:t>частного</w:t>
      </w:r>
      <w:r>
        <w:rPr>
          <w:spacing w:val="-6"/>
        </w:rPr>
        <w:t xml:space="preserve"> </w:t>
      </w:r>
      <w:r>
        <w:rPr>
          <w:spacing w:val="-2"/>
        </w:rPr>
        <w:t>предприятия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before="5"/>
        <w:ind w:left="1135" w:right="689" w:firstLine="0"/>
      </w:pPr>
      <w:r>
        <w:t>Какие</w:t>
      </w:r>
      <w:r>
        <w:rPr>
          <w:b w:val="0"/>
          <w:spacing w:val="-5"/>
        </w:rPr>
        <w:t xml:space="preserve"> </w:t>
      </w:r>
      <w:r>
        <w:t>3</w:t>
      </w:r>
      <w:r>
        <w:rPr>
          <w:b w:val="0"/>
          <w:spacing w:val="-7"/>
        </w:rPr>
        <w:t xml:space="preserve"> </w:t>
      </w:r>
      <w:r>
        <w:t>технических</w:t>
      </w:r>
      <w:r>
        <w:rPr>
          <w:b w:val="0"/>
          <w:spacing w:val="-4"/>
        </w:rPr>
        <w:t xml:space="preserve"> </w:t>
      </w:r>
      <w:r>
        <w:t>достижения</w:t>
      </w:r>
      <w:r>
        <w:rPr>
          <w:b w:val="0"/>
          <w:spacing w:val="40"/>
        </w:rPr>
        <w:t xml:space="preserve"> </w:t>
      </w:r>
      <w:r>
        <w:t>составляют</w:t>
      </w:r>
      <w:r>
        <w:rPr>
          <w:b w:val="0"/>
          <w:spacing w:val="-2"/>
        </w:rPr>
        <w:t xml:space="preserve"> </w:t>
      </w:r>
      <w:r>
        <w:t>основу</w:t>
      </w:r>
      <w:r>
        <w:rPr>
          <w:b w:val="0"/>
          <w:spacing w:val="-4"/>
        </w:rPr>
        <w:t xml:space="preserve"> </w:t>
      </w:r>
      <w:r>
        <w:t>современных</w:t>
      </w:r>
      <w:r>
        <w:rPr>
          <w:b w:val="0"/>
          <w:spacing w:val="-4"/>
        </w:rPr>
        <w:t xml:space="preserve"> </w:t>
      </w:r>
      <w:r>
        <w:t>ИТ</w:t>
      </w:r>
      <w:r>
        <w:rPr>
          <w:b w:val="0"/>
          <w:spacing w:val="-4"/>
        </w:rPr>
        <w:t xml:space="preserve"> </w:t>
      </w:r>
      <w:r>
        <w:t>?</w:t>
      </w:r>
      <w:r>
        <w:rPr>
          <w:b w:val="0"/>
          <w:spacing w:val="-4"/>
        </w:rPr>
        <w:t xml:space="preserve"> </w:t>
      </w:r>
      <w:r>
        <w:t>выпиши-те</w:t>
      </w:r>
      <w:r>
        <w:rPr>
          <w:b w:val="0"/>
        </w:rPr>
        <w:t xml:space="preserve"> </w:t>
      </w:r>
      <w:r>
        <w:t>соответствующий</w:t>
      </w:r>
      <w:r>
        <w:rPr>
          <w:b w:val="0"/>
        </w:rPr>
        <w:t xml:space="preserve"> </w:t>
      </w:r>
      <w:r>
        <w:t>номер:</w:t>
      </w:r>
    </w:p>
    <w:p w:rsidR="00A26EFB" w:rsidRDefault="00937A21">
      <w:pPr>
        <w:pStyle w:val="a3"/>
        <w:ind w:left="1843" w:right="1178"/>
      </w:pPr>
      <w:r>
        <w:t>А.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автоматизированной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ПК Б. развитие микропроцессорной техники</w:t>
      </w:r>
    </w:p>
    <w:p w:rsidR="00A26EFB" w:rsidRDefault="00937A21">
      <w:pPr>
        <w:pStyle w:val="a3"/>
        <w:ind w:left="1843" w:right="5292"/>
      </w:pPr>
      <w:r>
        <w:t>В.</w:t>
      </w:r>
      <w:r>
        <w:rPr>
          <w:spacing w:val="-12"/>
        </w:rPr>
        <w:t xml:space="preserve"> </w:t>
      </w:r>
      <w:r>
        <w:t>средства</w:t>
      </w:r>
      <w:r>
        <w:rPr>
          <w:spacing w:val="-13"/>
        </w:rPr>
        <w:t xml:space="preserve"> </w:t>
      </w:r>
      <w:r>
        <w:t>накопления</w:t>
      </w:r>
      <w:r>
        <w:rPr>
          <w:spacing w:val="-14"/>
        </w:rPr>
        <w:t xml:space="preserve"> </w:t>
      </w:r>
      <w:r>
        <w:t>информации Г. развитие локальных сетей</w:t>
      </w:r>
    </w:p>
    <w:p w:rsidR="00A26EFB" w:rsidRDefault="00937A21">
      <w:pPr>
        <w:pStyle w:val="a3"/>
        <w:ind w:left="1843" w:right="5508"/>
      </w:pPr>
      <w:r>
        <w:t>Д.</w:t>
      </w:r>
      <w:r>
        <w:rPr>
          <w:spacing w:val="-13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передвижения Е.</w:t>
      </w:r>
      <w:r>
        <w:rPr>
          <w:spacing w:val="40"/>
        </w:rPr>
        <w:t xml:space="preserve"> </w:t>
      </w:r>
      <w:r>
        <w:t>развитие глобальных сетей</w:t>
      </w:r>
    </w:p>
    <w:p w:rsidR="00A26EFB" w:rsidRDefault="00937A21">
      <w:pPr>
        <w:pStyle w:val="a3"/>
        <w:ind w:left="1843" w:right="259"/>
      </w:pPr>
      <w:r>
        <w:t>Ж.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общественной </w:t>
      </w:r>
      <w:r>
        <w:rPr>
          <w:spacing w:val="-2"/>
        </w:rPr>
        <w:t>жизни</w:t>
      </w:r>
    </w:p>
    <w:p w:rsidR="00A26EFB" w:rsidRDefault="00937A21">
      <w:pPr>
        <w:pStyle w:val="a3"/>
        <w:ind w:left="1843"/>
      </w:pPr>
      <w:r>
        <w:t>З.</w:t>
      </w:r>
      <w:r>
        <w:rPr>
          <w:spacing w:val="-9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rPr>
          <w:spacing w:val="-4"/>
        </w:rPr>
        <w:t>связи</w:t>
      </w:r>
    </w:p>
    <w:p w:rsidR="00A26EFB" w:rsidRDefault="00937A21">
      <w:pPr>
        <w:pStyle w:val="a3"/>
        <w:ind w:left="1843"/>
      </w:pPr>
      <w:r>
        <w:t>И.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пишущих</w:t>
      </w:r>
      <w:r>
        <w:rPr>
          <w:spacing w:val="-8"/>
        </w:rPr>
        <w:t xml:space="preserve"> </w:t>
      </w:r>
      <w:r>
        <w:rPr>
          <w:spacing w:val="-2"/>
        </w:rPr>
        <w:t>машинок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line="274" w:lineRule="exact"/>
        <w:ind w:left="1374" w:hanging="239"/>
      </w:pPr>
      <w:r>
        <w:t>Определите</w:t>
      </w:r>
      <w:r>
        <w:rPr>
          <w:b w:val="0"/>
          <w:spacing w:val="-12"/>
        </w:rPr>
        <w:t xml:space="preserve"> </w:t>
      </w:r>
      <w:r>
        <w:t>стратегию</w:t>
      </w:r>
      <w:r>
        <w:rPr>
          <w:b w:val="0"/>
          <w:spacing w:val="-12"/>
        </w:rPr>
        <w:t xml:space="preserve"> </w:t>
      </w:r>
      <w:r>
        <w:t>внедрения</w:t>
      </w:r>
      <w:r>
        <w:rPr>
          <w:b w:val="0"/>
          <w:spacing w:val="-12"/>
        </w:rPr>
        <w:t xml:space="preserve"> </w:t>
      </w:r>
      <w:r>
        <w:rPr>
          <w:spacing w:val="-4"/>
        </w:rPr>
        <w:t>ИКТ:</w:t>
      </w:r>
    </w:p>
    <w:p w:rsidR="00A26EFB" w:rsidRDefault="00937A21">
      <w:pPr>
        <w:pStyle w:val="a3"/>
      </w:pPr>
      <w:r>
        <w:t>Провести локальную модернизацию методов работы + распределить функции между тех-ническими</w:t>
      </w:r>
      <w:r>
        <w:rPr>
          <w:spacing w:val="-4"/>
        </w:rPr>
        <w:t xml:space="preserve"> </w:t>
      </w:r>
      <w:r>
        <w:t>работниками</w:t>
      </w:r>
      <w:r>
        <w:rPr>
          <w:spacing w:val="-4"/>
        </w:rPr>
        <w:t xml:space="preserve"> </w:t>
      </w:r>
      <w:r>
        <w:t>(операторами)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специалистами</w:t>
      </w:r>
      <w:r>
        <w:rPr>
          <w:spacing w:val="-4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начать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коммуникаций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before="3"/>
        <w:ind w:left="1135" w:right="782" w:firstLine="0"/>
      </w:pPr>
      <w:r>
        <w:t>Назовите</w:t>
      </w:r>
      <w:r>
        <w:rPr>
          <w:b w:val="0"/>
          <w:spacing w:val="-3"/>
        </w:rPr>
        <w:t xml:space="preserve"> </w:t>
      </w:r>
      <w:r>
        <w:t>это</w:t>
      </w:r>
      <w:r>
        <w:rPr>
          <w:b w:val="0"/>
          <w:spacing w:val="-2"/>
        </w:rPr>
        <w:t xml:space="preserve"> </w:t>
      </w:r>
      <w:r>
        <w:t>свойство</w:t>
      </w:r>
      <w:r>
        <w:rPr>
          <w:b w:val="0"/>
          <w:spacing w:val="-2"/>
        </w:rPr>
        <w:t xml:space="preserve"> </w:t>
      </w:r>
      <w:r>
        <w:t>ИТ:</w:t>
      </w:r>
      <w:r>
        <w:rPr>
          <w:b w:val="0"/>
          <w:spacing w:val="-3"/>
        </w:rPr>
        <w:t xml:space="preserve"> </w:t>
      </w:r>
      <w:r>
        <w:t>«</w:t>
      </w:r>
      <w:r>
        <w:rPr>
          <w:b w:val="0"/>
          <w:spacing w:val="80"/>
        </w:rPr>
        <w:t xml:space="preserve"> </w:t>
      </w:r>
      <w:r>
        <w:t>…</w:t>
      </w:r>
      <w:r>
        <w:rPr>
          <w:b w:val="0"/>
          <w:spacing w:val="80"/>
        </w:rPr>
        <w:t xml:space="preserve"> </w:t>
      </w:r>
      <w:r>
        <w:t>-</w:t>
      </w:r>
      <w:r>
        <w:rPr>
          <w:b w:val="0"/>
          <w:spacing w:val="80"/>
        </w:rPr>
        <w:t xml:space="preserve"> </w:t>
      </w:r>
      <w:r>
        <w:t>это</w:t>
      </w:r>
      <w:r>
        <w:rPr>
          <w:b w:val="0"/>
          <w:spacing w:val="-2"/>
        </w:rPr>
        <w:t xml:space="preserve"> </w:t>
      </w:r>
      <w:r>
        <w:t>возможность</w:t>
      </w:r>
      <w:r>
        <w:rPr>
          <w:b w:val="0"/>
          <w:spacing w:val="-2"/>
        </w:rPr>
        <w:t xml:space="preserve"> </w:t>
      </w:r>
      <w:r>
        <w:t>изменять</w:t>
      </w:r>
      <w:r>
        <w:rPr>
          <w:b w:val="0"/>
          <w:spacing w:val="-2"/>
        </w:rPr>
        <w:t xml:space="preserve"> </w:t>
      </w:r>
      <w:r>
        <w:t>как</w:t>
      </w:r>
      <w:r>
        <w:rPr>
          <w:b w:val="0"/>
          <w:spacing w:val="-1"/>
        </w:rPr>
        <w:t xml:space="preserve"> </w:t>
      </w:r>
      <w:r>
        <w:t>данные,</w:t>
      </w:r>
      <w:r>
        <w:rPr>
          <w:b w:val="0"/>
          <w:spacing w:val="-2"/>
        </w:rPr>
        <w:t xml:space="preserve"> </w:t>
      </w:r>
      <w:r>
        <w:t>так</w:t>
      </w:r>
      <w:r>
        <w:rPr>
          <w:b w:val="0"/>
          <w:spacing w:val="-4"/>
        </w:rPr>
        <w:t xml:space="preserve"> </w:t>
      </w:r>
      <w:r>
        <w:t>и</w:t>
      </w:r>
      <w:r>
        <w:rPr>
          <w:b w:val="0"/>
        </w:rPr>
        <w:t xml:space="preserve"> </w:t>
      </w:r>
      <w:r>
        <w:t>постановку</w:t>
      </w:r>
      <w:r>
        <w:rPr>
          <w:b w:val="0"/>
        </w:rPr>
        <w:t xml:space="preserve"> </w:t>
      </w:r>
      <w:r>
        <w:t>задач».</w:t>
      </w:r>
    </w:p>
    <w:p w:rsidR="00A26EFB" w:rsidRDefault="00937A21">
      <w:pPr>
        <w:pStyle w:val="a4"/>
        <w:numPr>
          <w:ilvl w:val="0"/>
          <w:numId w:val="7"/>
        </w:numPr>
        <w:tabs>
          <w:tab w:val="left" w:pos="1374"/>
        </w:tabs>
        <w:ind w:left="1135" w:right="807" w:firstLine="0"/>
        <w:rPr>
          <w:b/>
          <w:sz w:val="24"/>
        </w:rPr>
      </w:pPr>
      <w:r>
        <w:rPr>
          <w:b/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предназначенный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процессами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ходу</w:t>
      </w:r>
      <w:r>
        <w:rPr>
          <w:sz w:val="24"/>
        </w:rPr>
        <w:t xml:space="preserve"> </w:t>
      </w:r>
      <w:r>
        <w:rPr>
          <w:b/>
          <w:sz w:val="24"/>
        </w:rPr>
        <w:t>их</w:t>
      </w:r>
      <w:r>
        <w:rPr>
          <w:sz w:val="24"/>
        </w:rPr>
        <w:t xml:space="preserve"> </w:t>
      </w:r>
      <w:r>
        <w:rPr>
          <w:b/>
          <w:sz w:val="24"/>
        </w:rPr>
        <w:t>протекания,</w:t>
      </w:r>
      <w:r>
        <w:rPr>
          <w:sz w:val="24"/>
        </w:rPr>
        <w:t xml:space="preserve"> </w:t>
      </w:r>
      <w:r>
        <w:rPr>
          <w:b/>
          <w:sz w:val="24"/>
        </w:rPr>
        <w:t>называется</w:t>
      </w:r>
    </w:p>
    <w:p w:rsidR="00A26EFB" w:rsidRDefault="00937A21">
      <w:pPr>
        <w:pStyle w:val="a3"/>
        <w:spacing w:line="271" w:lineRule="exact"/>
        <w:ind w:left="1843"/>
      </w:pPr>
      <w:r>
        <w:t>А.</w:t>
      </w:r>
      <w:r>
        <w:rPr>
          <w:spacing w:val="-7"/>
        </w:rPr>
        <w:t xml:space="preserve"> </w:t>
      </w:r>
      <w:r>
        <w:t>пакетный</w:t>
      </w:r>
      <w:r>
        <w:rPr>
          <w:spacing w:val="-6"/>
        </w:rPr>
        <w:t xml:space="preserve"> </w:t>
      </w:r>
      <w:r>
        <w:rPr>
          <w:spacing w:val="-4"/>
        </w:rPr>
        <w:t>режим</w:t>
      </w:r>
    </w:p>
    <w:p w:rsidR="00A26EFB" w:rsidRDefault="00937A21">
      <w:pPr>
        <w:pStyle w:val="a3"/>
        <w:ind w:left="1843" w:right="5864"/>
      </w:pPr>
      <w:r>
        <w:t>Б.</w:t>
      </w:r>
      <w:r>
        <w:rPr>
          <w:spacing w:val="-11"/>
        </w:rPr>
        <w:t xml:space="preserve"> </w:t>
      </w:r>
      <w:r>
        <w:t>режим</w:t>
      </w:r>
      <w:r>
        <w:rPr>
          <w:spacing w:val="-11"/>
        </w:rPr>
        <w:t xml:space="preserve"> </w:t>
      </w:r>
      <w:r>
        <w:t>разделения</w:t>
      </w:r>
      <w:r>
        <w:rPr>
          <w:spacing w:val="-10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времени В. режим реального времени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before="5" w:line="274" w:lineRule="exact"/>
        <w:ind w:left="1374" w:hanging="239"/>
      </w:pPr>
      <w:r>
        <w:t>Дуплексным</w:t>
      </w:r>
      <w:r>
        <w:rPr>
          <w:b w:val="0"/>
          <w:spacing w:val="-14"/>
        </w:rPr>
        <w:t xml:space="preserve"> </w:t>
      </w:r>
      <w:r>
        <w:t>методом</w:t>
      </w:r>
      <w:r>
        <w:rPr>
          <w:b w:val="0"/>
          <w:spacing w:val="-13"/>
        </w:rPr>
        <w:t xml:space="preserve"> </w:t>
      </w:r>
      <w:r>
        <w:t>передачи</w:t>
      </w:r>
      <w:r>
        <w:rPr>
          <w:b w:val="0"/>
          <w:spacing w:val="-11"/>
        </w:rPr>
        <w:t xml:space="preserve"> </w:t>
      </w:r>
      <w:r>
        <w:t>информации</w:t>
      </w:r>
      <w:r>
        <w:rPr>
          <w:b w:val="0"/>
          <w:spacing w:val="-12"/>
        </w:rPr>
        <w:t xml:space="preserve"> </w:t>
      </w:r>
      <w:r>
        <w:rPr>
          <w:spacing w:val="-2"/>
        </w:rPr>
        <w:t>называют</w:t>
      </w:r>
    </w:p>
    <w:p w:rsidR="00A26EFB" w:rsidRDefault="00937A21">
      <w:pPr>
        <w:pStyle w:val="a3"/>
        <w:ind w:left="1843" w:right="2105"/>
      </w:pPr>
      <w:r>
        <w:t>А.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приёма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направлении Б. метод попеременной передачи и приёма информации</w:t>
      </w:r>
    </w:p>
    <w:p w:rsidR="00A26EFB" w:rsidRDefault="00937A21">
      <w:pPr>
        <w:pStyle w:val="a3"/>
        <w:ind w:left="1843"/>
      </w:pPr>
      <w:r>
        <w:t>В.</w:t>
      </w:r>
      <w:r>
        <w:rPr>
          <w:spacing w:val="-9"/>
        </w:rPr>
        <w:t xml:space="preserve"> </w:t>
      </w:r>
      <w:r>
        <w:t>метод</w:t>
      </w:r>
      <w:r>
        <w:rPr>
          <w:spacing w:val="-8"/>
        </w:rPr>
        <w:t xml:space="preserve"> </w:t>
      </w:r>
      <w:r>
        <w:t>одновременной</w:t>
      </w:r>
      <w:r>
        <w:rPr>
          <w:spacing w:val="-8"/>
        </w:rPr>
        <w:t xml:space="preserve"> </w:t>
      </w:r>
      <w:r>
        <w:t>передачи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приёма</w:t>
      </w:r>
      <w:r>
        <w:rPr>
          <w:spacing w:val="-10"/>
        </w:rPr>
        <w:t xml:space="preserve"> </w:t>
      </w:r>
      <w:r>
        <w:rPr>
          <w:spacing w:val="-2"/>
        </w:rPr>
        <w:t>информации</w:t>
      </w:r>
    </w:p>
    <w:p w:rsidR="00A26EFB" w:rsidRDefault="00937A21">
      <w:pPr>
        <w:pStyle w:val="1"/>
        <w:numPr>
          <w:ilvl w:val="0"/>
          <w:numId w:val="7"/>
        </w:numPr>
        <w:tabs>
          <w:tab w:val="left" w:pos="1374"/>
        </w:tabs>
        <w:spacing w:before="2"/>
        <w:ind w:left="1374" w:hanging="239"/>
      </w:pPr>
      <w:r>
        <w:rPr>
          <w:spacing w:val="-2"/>
        </w:rPr>
        <w:t>Перечислите</w:t>
      </w:r>
      <w:r>
        <w:rPr>
          <w:b w:val="0"/>
          <w:spacing w:val="6"/>
        </w:rPr>
        <w:t xml:space="preserve"> </w:t>
      </w:r>
      <w:r>
        <w:rPr>
          <w:spacing w:val="-2"/>
        </w:rPr>
        <w:t>основные</w:t>
      </w:r>
      <w:r>
        <w:rPr>
          <w:b w:val="0"/>
          <w:spacing w:val="6"/>
        </w:rPr>
        <w:t xml:space="preserve"> </w:t>
      </w:r>
      <w:r>
        <w:rPr>
          <w:spacing w:val="-2"/>
        </w:rPr>
        <w:t>характеристики</w:t>
      </w:r>
      <w:r>
        <w:rPr>
          <w:b w:val="0"/>
          <w:spacing w:val="5"/>
        </w:rPr>
        <w:t xml:space="preserve"> </w:t>
      </w:r>
      <w:r>
        <w:rPr>
          <w:spacing w:val="-2"/>
        </w:rPr>
        <w:t>компьютерных</w:t>
      </w:r>
      <w:r>
        <w:rPr>
          <w:b w:val="0"/>
          <w:spacing w:val="8"/>
        </w:rPr>
        <w:t xml:space="preserve"> </w:t>
      </w:r>
      <w:r>
        <w:rPr>
          <w:spacing w:val="-2"/>
        </w:rPr>
        <w:t>сетей.</w:t>
      </w:r>
    </w:p>
    <w:p w:rsidR="00A26EFB" w:rsidRDefault="00A26EFB">
      <w:pPr>
        <w:pStyle w:val="a3"/>
        <w:ind w:left="0"/>
        <w:rPr>
          <w:b/>
        </w:rPr>
      </w:pPr>
    </w:p>
    <w:p w:rsidR="00A26EFB" w:rsidRDefault="00937A21">
      <w:pPr>
        <w:ind w:left="5261"/>
        <w:rPr>
          <w:b/>
          <w:i/>
          <w:sz w:val="24"/>
        </w:rPr>
      </w:pPr>
      <w:r>
        <w:rPr>
          <w:b/>
          <w:i/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b/>
          <w:i/>
          <w:spacing w:val="-2"/>
          <w:sz w:val="24"/>
        </w:rPr>
        <w:t>вариант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ind w:left="1374" w:hanging="239"/>
      </w:pPr>
      <w:r>
        <w:t>Закончите</w:t>
      </w:r>
      <w:r>
        <w:rPr>
          <w:b w:val="0"/>
          <w:spacing w:val="-12"/>
        </w:rPr>
        <w:t xml:space="preserve"> </w:t>
      </w:r>
      <w:r>
        <w:rPr>
          <w:spacing w:val="-2"/>
        </w:rPr>
        <w:t>предложение:</w:t>
      </w:r>
    </w:p>
    <w:p w:rsidR="00A26EFB" w:rsidRDefault="00937A21">
      <w:pPr>
        <w:pStyle w:val="a3"/>
      </w:pPr>
      <w:r>
        <w:t>«Технологии,</w:t>
      </w:r>
      <w:r>
        <w:rPr>
          <w:spacing w:val="-4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компьютеров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для хранения, защиты, обработки и передачи информации, называются</w:t>
      </w:r>
      <w:r>
        <w:rPr>
          <w:spacing w:val="80"/>
        </w:rPr>
        <w:t xml:space="preserve"> </w:t>
      </w:r>
      <w:r>
        <w:t>…</w:t>
      </w:r>
      <w:r>
        <w:rPr>
          <w:spacing w:val="80"/>
        </w:rPr>
        <w:t xml:space="preserve"> </w:t>
      </w:r>
      <w:r>
        <w:t>»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ind w:left="1374" w:hanging="239"/>
      </w:pPr>
      <w:r>
        <w:t>Упорядочите</w:t>
      </w:r>
      <w:r>
        <w:rPr>
          <w:b w:val="0"/>
          <w:spacing w:val="-13"/>
        </w:rPr>
        <w:t xml:space="preserve"> </w:t>
      </w:r>
      <w:r>
        <w:t>этапы</w:t>
      </w:r>
      <w:r>
        <w:rPr>
          <w:b w:val="0"/>
          <w:spacing w:val="-15"/>
        </w:rPr>
        <w:t xml:space="preserve"> </w:t>
      </w:r>
      <w:r>
        <w:t>развития</w:t>
      </w:r>
      <w:r>
        <w:rPr>
          <w:b w:val="0"/>
          <w:spacing w:val="-13"/>
        </w:rPr>
        <w:t xml:space="preserve"> </w:t>
      </w:r>
      <w:r>
        <w:t>новых</w:t>
      </w:r>
      <w:r>
        <w:rPr>
          <w:b w:val="0"/>
          <w:spacing w:val="-12"/>
        </w:rPr>
        <w:t xml:space="preserve"> </w:t>
      </w:r>
      <w:r>
        <w:t>информационных</w:t>
      </w:r>
      <w:r>
        <w:rPr>
          <w:b w:val="0"/>
          <w:spacing w:val="-14"/>
        </w:rPr>
        <w:t xml:space="preserve"> </w:t>
      </w:r>
      <w:r>
        <w:rPr>
          <w:spacing w:val="-2"/>
        </w:rPr>
        <w:t>технологий:</w:t>
      </w:r>
    </w:p>
    <w:p w:rsidR="00A26EFB" w:rsidRDefault="00A26EFB">
      <w:pPr>
        <w:pStyle w:val="1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  <w:ind w:left="1843" w:right="648"/>
      </w:pPr>
      <w:r>
        <w:t>А.</w:t>
      </w:r>
      <w:r>
        <w:rPr>
          <w:spacing w:val="-4"/>
        </w:rPr>
        <w:t xml:space="preserve"> </w:t>
      </w:r>
      <w:r>
        <w:t>теоретическое</w:t>
      </w:r>
      <w:r>
        <w:rPr>
          <w:spacing w:val="-5"/>
        </w:rPr>
        <w:t xml:space="preserve"> </w:t>
      </w:r>
      <w:r>
        <w:t>обоснование</w:t>
      </w:r>
      <w:r>
        <w:rPr>
          <w:spacing w:val="-5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ИТ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первые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реализации новой технологии.</w:t>
      </w:r>
    </w:p>
    <w:p w:rsidR="00A26EFB" w:rsidRDefault="00937A21">
      <w:pPr>
        <w:pStyle w:val="a3"/>
        <w:ind w:left="1843" w:right="648"/>
      </w:pPr>
      <w:r>
        <w:t>Б.</w:t>
      </w:r>
      <w:r>
        <w:rPr>
          <w:spacing w:val="-5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массовой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внушают</w:t>
      </w:r>
      <w:r>
        <w:rPr>
          <w:spacing w:val="-4"/>
        </w:rPr>
        <w:t xml:space="preserve"> </w:t>
      </w:r>
      <w:r>
        <w:t>обществу</w:t>
      </w:r>
      <w:r>
        <w:rPr>
          <w:spacing w:val="-9"/>
        </w:rPr>
        <w:t xml:space="preserve"> </w:t>
      </w:r>
      <w:r>
        <w:t>высокую</w:t>
      </w:r>
      <w:r>
        <w:rPr>
          <w:spacing w:val="-4"/>
        </w:rPr>
        <w:t xml:space="preserve"> </w:t>
      </w:r>
      <w:r>
        <w:t>цен-ность новой ИТ.</w:t>
      </w:r>
    </w:p>
    <w:p w:rsidR="00A26EFB" w:rsidRDefault="00937A21">
      <w:pPr>
        <w:pStyle w:val="a3"/>
        <w:spacing w:before="1"/>
        <w:ind w:left="1843"/>
      </w:pPr>
      <w:r>
        <w:t>В.</w:t>
      </w:r>
      <w:r>
        <w:rPr>
          <w:spacing w:val="-5"/>
        </w:rPr>
        <w:t xml:space="preserve"> </w:t>
      </w:r>
      <w:r>
        <w:t>оптимизируется</w:t>
      </w:r>
      <w:r>
        <w:rPr>
          <w:spacing w:val="-5"/>
        </w:rPr>
        <w:t xml:space="preserve"> </w:t>
      </w:r>
      <w:r>
        <w:t>технологический</w:t>
      </w:r>
      <w:r>
        <w:rPr>
          <w:spacing w:val="-4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t>массовое</w:t>
      </w:r>
      <w:r>
        <w:rPr>
          <w:spacing w:val="-4"/>
        </w:rPr>
        <w:t xml:space="preserve"> </w:t>
      </w:r>
      <w:r>
        <w:t>серийное</w:t>
      </w:r>
      <w:r>
        <w:rPr>
          <w:spacing w:val="-8"/>
        </w:rPr>
        <w:t xml:space="preserve"> </w:t>
      </w:r>
      <w:r>
        <w:t>про-изводство по новой ИТ.</w:t>
      </w:r>
    </w:p>
    <w:p w:rsidR="00A26EFB" w:rsidRDefault="00937A21">
      <w:pPr>
        <w:pStyle w:val="a3"/>
        <w:ind w:left="1843" w:right="648"/>
      </w:pPr>
      <w:r>
        <w:t>Г.</w:t>
      </w:r>
      <w:r>
        <w:rPr>
          <w:spacing w:val="-5"/>
        </w:rPr>
        <w:t xml:space="preserve"> </w:t>
      </w:r>
      <w:r>
        <w:t>массовое</w:t>
      </w:r>
      <w:r>
        <w:rPr>
          <w:spacing w:val="-6"/>
        </w:rPr>
        <w:t xml:space="preserve"> </w:t>
      </w:r>
      <w:r>
        <w:t>серийное</w:t>
      </w:r>
      <w:r>
        <w:rPr>
          <w:spacing w:val="-6"/>
        </w:rPr>
        <w:t xml:space="preserve"> </w:t>
      </w:r>
      <w:r>
        <w:t>производство</w:t>
      </w:r>
      <w:r>
        <w:rPr>
          <w:spacing w:val="-5"/>
        </w:rPr>
        <w:t xml:space="preserve"> </w:t>
      </w:r>
      <w:r>
        <w:t>находит</w:t>
      </w:r>
      <w:r>
        <w:rPr>
          <w:spacing w:val="-5"/>
        </w:rPr>
        <w:t xml:space="preserve"> </w:t>
      </w:r>
      <w:r>
        <w:t>массовый</w:t>
      </w:r>
      <w:r>
        <w:rPr>
          <w:spacing w:val="-2"/>
        </w:rPr>
        <w:t xml:space="preserve"> </w:t>
      </w:r>
      <w:r>
        <w:t>устойчивый</w:t>
      </w:r>
      <w:r>
        <w:rPr>
          <w:spacing w:val="-4"/>
        </w:rPr>
        <w:t xml:space="preserve"> </w:t>
      </w:r>
      <w:r>
        <w:t>спрос</w:t>
      </w:r>
      <w:r>
        <w:rPr>
          <w:spacing w:val="-6"/>
        </w:rPr>
        <w:t xml:space="preserve"> </w:t>
      </w:r>
      <w:r>
        <w:t>потреби-телей и приносит стабильную прибыль производителям.</w:t>
      </w:r>
    </w:p>
    <w:p w:rsidR="00A26EFB" w:rsidRDefault="00937A21">
      <w:pPr>
        <w:pStyle w:val="a3"/>
        <w:ind w:left="1843"/>
      </w:pPr>
      <w:r>
        <w:t>Д.</w:t>
      </w:r>
      <w:r>
        <w:rPr>
          <w:spacing w:val="-4"/>
        </w:rPr>
        <w:t xml:space="preserve"> </w:t>
      </w:r>
      <w:r>
        <w:t>широко</w:t>
      </w:r>
      <w:r>
        <w:rPr>
          <w:spacing w:val="-5"/>
        </w:rPr>
        <w:t xml:space="preserve"> </w:t>
      </w:r>
      <w:r>
        <w:t>разрекламированная</w:t>
      </w:r>
      <w:r>
        <w:rPr>
          <w:spacing w:val="-4"/>
        </w:rPr>
        <w:t xml:space="preserve"> </w:t>
      </w:r>
      <w:r>
        <w:t>новая</w:t>
      </w:r>
      <w:r>
        <w:rPr>
          <w:spacing w:val="-4"/>
        </w:rPr>
        <w:t xml:space="preserve"> </w:t>
      </w:r>
      <w:r>
        <w:t>ИТ</w:t>
      </w:r>
      <w:r>
        <w:rPr>
          <w:spacing w:val="-5"/>
        </w:rPr>
        <w:t xml:space="preserve"> </w:t>
      </w:r>
      <w:r>
        <w:t>теряет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привлекательность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глазах </w:t>
      </w:r>
      <w:r>
        <w:rPr>
          <w:spacing w:val="-2"/>
        </w:rPr>
        <w:t>потребителей.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spacing w:before="4" w:line="274" w:lineRule="exact"/>
        <w:ind w:left="1374" w:hanging="239"/>
      </w:pPr>
      <w:r>
        <w:t>Выберите</w:t>
      </w:r>
      <w:r>
        <w:rPr>
          <w:b w:val="0"/>
          <w:spacing w:val="-12"/>
        </w:rPr>
        <w:t xml:space="preserve"> </w:t>
      </w:r>
      <w:r>
        <w:t>из</w:t>
      </w:r>
      <w:r>
        <w:rPr>
          <w:b w:val="0"/>
          <w:spacing w:val="-12"/>
        </w:rPr>
        <w:t xml:space="preserve"> </w:t>
      </w:r>
      <w:r>
        <w:t>списка</w:t>
      </w:r>
      <w:r>
        <w:rPr>
          <w:b w:val="0"/>
          <w:spacing w:val="-14"/>
        </w:rPr>
        <w:t xml:space="preserve"> </w:t>
      </w:r>
      <w:r>
        <w:t>технологий</w:t>
      </w:r>
      <w:r>
        <w:rPr>
          <w:b w:val="0"/>
          <w:spacing w:val="-10"/>
        </w:rPr>
        <w:t xml:space="preserve"> </w:t>
      </w:r>
      <w:r>
        <w:t>информационные</w:t>
      </w:r>
      <w:r>
        <w:rPr>
          <w:b w:val="0"/>
          <w:spacing w:val="-12"/>
        </w:rPr>
        <w:t xml:space="preserve"> </w:t>
      </w:r>
      <w:r>
        <w:rPr>
          <w:spacing w:val="-2"/>
        </w:rPr>
        <w:t>технологии:</w:t>
      </w:r>
    </w:p>
    <w:p w:rsidR="00A26EFB" w:rsidRDefault="00937A21">
      <w:pPr>
        <w:pStyle w:val="a3"/>
        <w:ind w:left="1843" w:right="4741"/>
      </w:pPr>
      <w:r>
        <w:t>А.</w:t>
      </w:r>
      <w:r>
        <w:rPr>
          <w:spacing w:val="-8"/>
        </w:rPr>
        <w:t xml:space="preserve"> </w:t>
      </w:r>
      <w:r>
        <w:t>подготовка</w:t>
      </w:r>
      <w:r>
        <w:rPr>
          <w:spacing w:val="-9"/>
        </w:rPr>
        <w:t xml:space="preserve"> </w:t>
      </w:r>
      <w:r>
        <w:t>МТП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уборочным</w:t>
      </w:r>
      <w:r>
        <w:rPr>
          <w:spacing w:val="-9"/>
        </w:rPr>
        <w:t xml:space="preserve"> </w:t>
      </w:r>
      <w:r>
        <w:t>работам Б. производство хлебобулочных изделий</w:t>
      </w:r>
    </w:p>
    <w:p w:rsidR="00A26EFB" w:rsidRDefault="00937A21">
      <w:pPr>
        <w:pStyle w:val="a3"/>
        <w:ind w:left="1843" w:right="648"/>
      </w:pPr>
      <w:r>
        <w:t>В.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местоположения</w:t>
      </w:r>
      <w:r>
        <w:rPr>
          <w:spacing w:val="-4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Майны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карте</w:t>
      </w:r>
      <w:r>
        <w:rPr>
          <w:spacing w:val="-5"/>
        </w:rPr>
        <w:t xml:space="preserve"> </w:t>
      </w:r>
      <w:r>
        <w:t>Ульяновской</w:t>
      </w:r>
      <w:r>
        <w:rPr>
          <w:spacing w:val="-3"/>
        </w:rPr>
        <w:t xml:space="preserve"> </w:t>
      </w:r>
      <w:r>
        <w:t>обл.(на</w:t>
      </w:r>
      <w:r>
        <w:rPr>
          <w:spacing w:val="-5"/>
        </w:rPr>
        <w:t xml:space="preserve"> </w:t>
      </w:r>
      <w:r>
        <w:t>основе снимков со спутника)</w:t>
      </w:r>
    </w:p>
    <w:p w:rsidR="00A26EFB" w:rsidRDefault="00937A21">
      <w:pPr>
        <w:pStyle w:val="a3"/>
        <w:ind w:left="1843" w:right="6150"/>
        <w:rPr>
          <w:i/>
        </w:rPr>
      </w:pPr>
      <w:r>
        <w:t>Г.</w:t>
      </w:r>
      <w:r>
        <w:rPr>
          <w:spacing w:val="-15"/>
        </w:rPr>
        <w:t xml:space="preserve"> </w:t>
      </w:r>
      <w:r>
        <w:t>компьютерные</w:t>
      </w:r>
      <w:r>
        <w:rPr>
          <w:spacing w:val="-15"/>
        </w:rPr>
        <w:t xml:space="preserve"> </w:t>
      </w:r>
      <w:r>
        <w:t xml:space="preserve">тренажёры Д. регистрация </w:t>
      </w:r>
      <w:r>
        <w:rPr>
          <w:i/>
        </w:rPr>
        <w:t>ВКонтакте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14"/>
        </w:tabs>
        <w:spacing w:before="3"/>
        <w:ind w:left="1135" w:right="602" w:firstLine="0"/>
      </w:pPr>
      <w:r>
        <w:t>Какие</w:t>
      </w:r>
      <w:r>
        <w:rPr>
          <w:b w:val="0"/>
          <w:spacing w:val="-5"/>
        </w:rPr>
        <w:t xml:space="preserve"> </w:t>
      </w:r>
      <w:r>
        <w:t>3</w:t>
      </w:r>
      <w:r>
        <w:rPr>
          <w:b w:val="0"/>
          <w:spacing w:val="-7"/>
        </w:rPr>
        <w:t xml:space="preserve"> </w:t>
      </w:r>
      <w:r>
        <w:t>технических</w:t>
      </w:r>
      <w:r>
        <w:rPr>
          <w:b w:val="0"/>
          <w:spacing w:val="-4"/>
        </w:rPr>
        <w:t xml:space="preserve"> </w:t>
      </w:r>
      <w:r>
        <w:t>достижения</w:t>
      </w:r>
      <w:r>
        <w:rPr>
          <w:b w:val="0"/>
          <w:spacing w:val="40"/>
        </w:rPr>
        <w:t xml:space="preserve"> </w:t>
      </w:r>
      <w:r>
        <w:t>составляют</w:t>
      </w:r>
      <w:r>
        <w:rPr>
          <w:b w:val="0"/>
          <w:spacing w:val="-2"/>
        </w:rPr>
        <w:t xml:space="preserve"> </w:t>
      </w:r>
      <w:r>
        <w:t>основу</w:t>
      </w:r>
      <w:r>
        <w:rPr>
          <w:b w:val="0"/>
          <w:spacing w:val="-4"/>
        </w:rPr>
        <w:t xml:space="preserve"> </w:t>
      </w:r>
      <w:r>
        <w:t>современных</w:t>
      </w:r>
      <w:r>
        <w:rPr>
          <w:b w:val="0"/>
          <w:spacing w:val="-4"/>
        </w:rPr>
        <w:t xml:space="preserve"> </w:t>
      </w:r>
      <w:r>
        <w:t>ИТ</w:t>
      </w:r>
      <w:r>
        <w:rPr>
          <w:b w:val="0"/>
          <w:spacing w:val="-4"/>
        </w:rPr>
        <w:t xml:space="preserve"> </w:t>
      </w:r>
      <w:r>
        <w:t>?</w:t>
      </w:r>
      <w:r>
        <w:rPr>
          <w:b w:val="0"/>
          <w:spacing w:val="-4"/>
        </w:rPr>
        <w:t xml:space="preserve"> </w:t>
      </w:r>
      <w:r>
        <w:t>выпишите</w:t>
      </w:r>
      <w:r>
        <w:rPr>
          <w:b w:val="0"/>
        </w:rPr>
        <w:t xml:space="preserve"> </w:t>
      </w:r>
      <w:r>
        <w:t>соответствующий</w:t>
      </w:r>
      <w:r>
        <w:rPr>
          <w:b w:val="0"/>
        </w:rPr>
        <w:t xml:space="preserve"> </w:t>
      </w:r>
      <w:r>
        <w:t>номер:</w:t>
      </w:r>
    </w:p>
    <w:p w:rsidR="00A26EFB" w:rsidRDefault="00937A21">
      <w:pPr>
        <w:pStyle w:val="a3"/>
        <w:spacing w:line="271" w:lineRule="exact"/>
        <w:ind w:left="1843"/>
      </w:pPr>
      <w:r>
        <w:t>А.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пишущих</w:t>
      </w:r>
      <w:r>
        <w:rPr>
          <w:spacing w:val="-8"/>
        </w:rPr>
        <w:t xml:space="preserve"> </w:t>
      </w:r>
      <w:r>
        <w:rPr>
          <w:spacing w:val="-2"/>
        </w:rPr>
        <w:t>машинок</w:t>
      </w:r>
    </w:p>
    <w:p w:rsidR="00A26EFB" w:rsidRDefault="00937A21">
      <w:pPr>
        <w:pStyle w:val="a3"/>
        <w:ind w:left="1843" w:right="5668"/>
      </w:pPr>
      <w:r>
        <w:t>Б.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передвижения В. развитие средств связи</w:t>
      </w:r>
    </w:p>
    <w:p w:rsidR="00A26EFB" w:rsidRDefault="00937A21">
      <w:pPr>
        <w:pStyle w:val="a3"/>
        <w:ind w:left="1843" w:right="1178"/>
      </w:pPr>
      <w:r>
        <w:t>Г.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автоматизированной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ПК Д. развитие локальных сетей</w:t>
      </w:r>
    </w:p>
    <w:p w:rsidR="00A26EFB" w:rsidRDefault="00937A21">
      <w:pPr>
        <w:pStyle w:val="a3"/>
        <w:ind w:left="1843"/>
      </w:pPr>
      <w:r>
        <w:t>Е.</w:t>
      </w:r>
      <w:r>
        <w:rPr>
          <w:spacing w:val="46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глобальных</w:t>
      </w:r>
      <w:r>
        <w:rPr>
          <w:spacing w:val="-5"/>
        </w:rPr>
        <w:t xml:space="preserve"> </w:t>
      </w:r>
      <w:r>
        <w:rPr>
          <w:spacing w:val="-4"/>
        </w:rPr>
        <w:t>сетей</w:t>
      </w:r>
    </w:p>
    <w:p w:rsidR="00A26EFB" w:rsidRDefault="00937A21">
      <w:pPr>
        <w:pStyle w:val="a3"/>
        <w:ind w:left="1843"/>
      </w:pPr>
      <w:r>
        <w:t>Ж.</w:t>
      </w:r>
      <w:r>
        <w:rPr>
          <w:spacing w:val="-9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накопления</w:t>
      </w:r>
      <w:r>
        <w:rPr>
          <w:spacing w:val="-9"/>
        </w:rPr>
        <w:t xml:space="preserve"> </w:t>
      </w:r>
      <w:r>
        <w:rPr>
          <w:spacing w:val="-2"/>
        </w:rPr>
        <w:t>информации</w:t>
      </w:r>
    </w:p>
    <w:p w:rsidR="00A26EFB" w:rsidRDefault="00937A21">
      <w:pPr>
        <w:pStyle w:val="a3"/>
        <w:ind w:left="1843"/>
      </w:pPr>
      <w:r>
        <w:t>З.</w:t>
      </w:r>
      <w:r>
        <w:rPr>
          <w:spacing w:val="-14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микропроцессорной</w:t>
      </w:r>
      <w:r>
        <w:rPr>
          <w:spacing w:val="-12"/>
        </w:rPr>
        <w:t xml:space="preserve"> </w:t>
      </w:r>
      <w:r>
        <w:rPr>
          <w:spacing w:val="-2"/>
        </w:rPr>
        <w:t>техники</w:t>
      </w:r>
    </w:p>
    <w:p w:rsidR="00A26EFB" w:rsidRDefault="00937A21">
      <w:pPr>
        <w:pStyle w:val="a3"/>
        <w:ind w:left="1843" w:right="648"/>
      </w:pPr>
      <w:r>
        <w:t>И.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общественной </w:t>
      </w:r>
      <w:r>
        <w:rPr>
          <w:spacing w:val="-2"/>
        </w:rPr>
        <w:t>жизни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spacing w:before="5" w:line="274" w:lineRule="exact"/>
        <w:ind w:left="1374" w:hanging="239"/>
      </w:pPr>
      <w:r>
        <w:t>Определите</w:t>
      </w:r>
      <w:r>
        <w:rPr>
          <w:b w:val="0"/>
          <w:spacing w:val="-12"/>
        </w:rPr>
        <w:t xml:space="preserve"> </w:t>
      </w:r>
      <w:r>
        <w:t>стратегию</w:t>
      </w:r>
      <w:r>
        <w:rPr>
          <w:b w:val="0"/>
          <w:spacing w:val="-12"/>
        </w:rPr>
        <w:t xml:space="preserve"> </w:t>
      </w:r>
      <w:r>
        <w:t>внедрения</w:t>
      </w:r>
      <w:r>
        <w:rPr>
          <w:b w:val="0"/>
          <w:spacing w:val="-12"/>
        </w:rPr>
        <w:t xml:space="preserve"> </w:t>
      </w:r>
      <w:r>
        <w:rPr>
          <w:spacing w:val="-4"/>
        </w:rPr>
        <w:t>ИКТ:</w:t>
      </w:r>
    </w:p>
    <w:p w:rsidR="00A26EFB" w:rsidRDefault="00937A21">
      <w:pPr>
        <w:pStyle w:val="a3"/>
      </w:pPr>
      <w:r>
        <w:t>Специалисты</w:t>
      </w:r>
      <w:r>
        <w:rPr>
          <w:spacing w:val="-5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доступ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архивным</w:t>
      </w:r>
      <w:r>
        <w:rPr>
          <w:spacing w:val="-5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работника (оператора) + активно развиваются коммуникации.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spacing w:before="3"/>
        <w:ind w:left="1135" w:right="1020" w:firstLine="0"/>
      </w:pPr>
      <w:r>
        <w:t>Назовите</w:t>
      </w:r>
      <w:r>
        <w:rPr>
          <w:b w:val="0"/>
          <w:spacing w:val="-3"/>
        </w:rPr>
        <w:t xml:space="preserve"> </w:t>
      </w:r>
      <w:r>
        <w:t>это</w:t>
      </w:r>
      <w:r>
        <w:rPr>
          <w:b w:val="0"/>
          <w:spacing w:val="-2"/>
        </w:rPr>
        <w:t xml:space="preserve"> </w:t>
      </w:r>
      <w:r>
        <w:t>свойство</w:t>
      </w:r>
      <w:r>
        <w:rPr>
          <w:b w:val="0"/>
          <w:spacing w:val="-2"/>
        </w:rPr>
        <w:t xml:space="preserve"> </w:t>
      </w:r>
      <w:r>
        <w:t>ИТ:</w:t>
      </w:r>
      <w:r>
        <w:rPr>
          <w:b w:val="0"/>
          <w:spacing w:val="-3"/>
        </w:rPr>
        <w:t xml:space="preserve"> </w:t>
      </w:r>
      <w:r>
        <w:t>«</w:t>
      </w:r>
      <w:r>
        <w:rPr>
          <w:b w:val="0"/>
          <w:spacing w:val="80"/>
        </w:rPr>
        <w:t xml:space="preserve"> </w:t>
      </w:r>
      <w:r>
        <w:t>…</w:t>
      </w:r>
      <w:r>
        <w:rPr>
          <w:b w:val="0"/>
          <w:spacing w:val="80"/>
        </w:rPr>
        <w:t xml:space="preserve"> </w:t>
      </w:r>
      <w:r>
        <w:t>-</w:t>
      </w:r>
      <w:r>
        <w:rPr>
          <w:b w:val="0"/>
          <w:spacing w:val="80"/>
        </w:rPr>
        <w:t xml:space="preserve"> </w:t>
      </w:r>
      <w:r>
        <w:t>это</w:t>
      </w:r>
      <w:r>
        <w:rPr>
          <w:b w:val="0"/>
          <w:spacing w:val="-2"/>
        </w:rPr>
        <w:t xml:space="preserve"> </w:t>
      </w:r>
      <w:r>
        <w:t>взаимосвязь</w:t>
      </w:r>
      <w:r>
        <w:rPr>
          <w:b w:val="0"/>
          <w:spacing w:val="-2"/>
        </w:rPr>
        <w:t xml:space="preserve"> </w:t>
      </w:r>
      <w:r>
        <w:t>с</w:t>
      </w:r>
      <w:r>
        <w:rPr>
          <w:b w:val="0"/>
          <w:spacing w:val="-3"/>
        </w:rPr>
        <w:t xml:space="preserve"> </w:t>
      </w:r>
      <w:r>
        <w:t>другими</w:t>
      </w:r>
      <w:r>
        <w:rPr>
          <w:b w:val="0"/>
          <w:spacing w:val="-1"/>
        </w:rPr>
        <w:t xml:space="preserve"> </w:t>
      </w:r>
      <w:r>
        <w:t>программными</w:t>
      </w:r>
      <w:r>
        <w:rPr>
          <w:b w:val="0"/>
        </w:rPr>
        <w:t xml:space="preserve"> </w:t>
      </w:r>
      <w:r>
        <w:rPr>
          <w:spacing w:val="-2"/>
        </w:rPr>
        <w:t>продуктами».</w:t>
      </w:r>
    </w:p>
    <w:p w:rsidR="00A26EFB" w:rsidRDefault="00937A21">
      <w:pPr>
        <w:pStyle w:val="a4"/>
        <w:numPr>
          <w:ilvl w:val="0"/>
          <w:numId w:val="8"/>
        </w:numPr>
        <w:tabs>
          <w:tab w:val="left" w:pos="1374"/>
        </w:tabs>
        <w:ind w:left="1135" w:right="771" w:firstLine="0"/>
        <w:rPr>
          <w:b/>
          <w:sz w:val="24"/>
        </w:rPr>
      </w:pPr>
      <w:r>
        <w:rPr>
          <w:b/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обеспечивает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отдельны-ми</w:t>
      </w:r>
      <w:r>
        <w:rPr>
          <w:sz w:val="24"/>
        </w:rPr>
        <w:t xml:space="preserve"> </w:t>
      </w:r>
      <w:r>
        <w:rPr>
          <w:b/>
          <w:sz w:val="24"/>
        </w:rPr>
        <w:t>порциями,</w:t>
      </w:r>
      <w:r>
        <w:rPr>
          <w:sz w:val="24"/>
        </w:rPr>
        <w:t xml:space="preserve"> </w:t>
      </w:r>
      <w:r>
        <w:rPr>
          <w:b/>
          <w:sz w:val="24"/>
        </w:rPr>
        <w:t>называется</w:t>
      </w:r>
    </w:p>
    <w:p w:rsidR="00A26EFB" w:rsidRDefault="00937A21">
      <w:pPr>
        <w:pStyle w:val="a3"/>
        <w:spacing w:line="271" w:lineRule="exact"/>
        <w:ind w:left="1843"/>
      </w:pPr>
      <w:r>
        <w:t>А.</w:t>
      </w:r>
      <w:r>
        <w:rPr>
          <w:spacing w:val="-7"/>
        </w:rPr>
        <w:t xml:space="preserve"> </w:t>
      </w:r>
      <w:r>
        <w:t>пакетный</w:t>
      </w:r>
      <w:r>
        <w:rPr>
          <w:spacing w:val="-6"/>
        </w:rPr>
        <w:t xml:space="preserve"> </w:t>
      </w:r>
      <w:r>
        <w:rPr>
          <w:spacing w:val="-4"/>
        </w:rPr>
        <w:t>режим</w:t>
      </w:r>
    </w:p>
    <w:p w:rsidR="00A26EFB" w:rsidRDefault="00937A21">
      <w:pPr>
        <w:pStyle w:val="a3"/>
        <w:ind w:left="1843" w:right="5864"/>
      </w:pPr>
      <w:r>
        <w:t>Б.</w:t>
      </w:r>
      <w:r>
        <w:rPr>
          <w:spacing w:val="-11"/>
        </w:rPr>
        <w:t xml:space="preserve"> </w:t>
      </w:r>
      <w:r>
        <w:t>режим</w:t>
      </w:r>
      <w:r>
        <w:rPr>
          <w:spacing w:val="-11"/>
        </w:rPr>
        <w:t xml:space="preserve"> </w:t>
      </w:r>
      <w:r>
        <w:t>разделения</w:t>
      </w:r>
      <w:r>
        <w:rPr>
          <w:spacing w:val="-10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времени В. режим реального времени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spacing w:before="4" w:line="274" w:lineRule="exact"/>
        <w:ind w:left="1374" w:hanging="239"/>
      </w:pPr>
      <w:r>
        <w:t>Полудуплексным</w:t>
      </w:r>
      <w:r>
        <w:rPr>
          <w:b w:val="0"/>
          <w:spacing w:val="-14"/>
        </w:rPr>
        <w:t xml:space="preserve"> </w:t>
      </w:r>
      <w:r>
        <w:t>методом</w:t>
      </w:r>
      <w:r>
        <w:rPr>
          <w:b w:val="0"/>
          <w:spacing w:val="-14"/>
        </w:rPr>
        <w:t xml:space="preserve"> </w:t>
      </w:r>
      <w:r>
        <w:t>передачи</w:t>
      </w:r>
      <w:r>
        <w:rPr>
          <w:b w:val="0"/>
          <w:spacing w:val="-15"/>
        </w:rPr>
        <w:t xml:space="preserve"> </w:t>
      </w:r>
      <w:r>
        <w:t>информации</w:t>
      </w:r>
      <w:r>
        <w:rPr>
          <w:b w:val="0"/>
          <w:spacing w:val="-15"/>
        </w:rPr>
        <w:t xml:space="preserve"> </w:t>
      </w:r>
      <w:r>
        <w:rPr>
          <w:spacing w:val="-2"/>
        </w:rPr>
        <w:t>называют</w:t>
      </w:r>
    </w:p>
    <w:p w:rsidR="00A26EFB" w:rsidRDefault="00937A21">
      <w:pPr>
        <w:pStyle w:val="a3"/>
        <w:ind w:left="1843" w:right="2105"/>
      </w:pPr>
      <w:r>
        <w:t>А.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приёма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направлении Б. метод попеременной передачи и приёма информации</w:t>
      </w:r>
    </w:p>
    <w:p w:rsidR="00A26EFB" w:rsidRDefault="00937A21">
      <w:pPr>
        <w:pStyle w:val="a3"/>
        <w:ind w:left="1843"/>
      </w:pPr>
      <w:r>
        <w:t>В.</w:t>
      </w:r>
      <w:r>
        <w:rPr>
          <w:spacing w:val="-9"/>
        </w:rPr>
        <w:t xml:space="preserve"> </w:t>
      </w:r>
      <w:r>
        <w:t>метод</w:t>
      </w:r>
      <w:r>
        <w:rPr>
          <w:spacing w:val="-8"/>
        </w:rPr>
        <w:t xml:space="preserve"> </w:t>
      </w:r>
      <w:r>
        <w:t>одновременной</w:t>
      </w:r>
      <w:r>
        <w:rPr>
          <w:spacing w:val="-8"/>
        </w:rPr>
        <w:t xml:space="preserve"> </w:t>
      </w:r>
      <w:r>
        <w:t>передачи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приёма</w:t>
      </w:r>
      <w:r>
        <w:rPr>
          <w:spacing w:val="-10"/>
        </w:rPr>
        <w:t xml:space="preserve"> </w:t>
      </w:r>
      <w:r>
        <w:rPr>
          <w:spacing w:val="-2"/>
        </w:rPr>
        <w:t>информации</w:t>
      </w:r>
    </w:p>
    <w:p w:rsidR="00A26EFB" w:rsidRDefault="00937A21">
      <w:pPr>
        <w:pStyle w:val="1"/>
        <w:numPr>
          <w:ilvl w:val="0"/>
          <w:numId w:val="8"/>
        </w:numPr>
        <w:tabs>
          <w:tab w:val="left" w:pos="1374"/>
        </w:tabs>
        <w:spacing w:before="3"/>
        <w:ind w:left="1374" w:hanging="239"/>
      </w:pPr>
      <w:r>
        <w:rPr>
          <w:spacing w:val="-2"/>
        </w:rPr>
        <w:t>Перечислите</w:t>
      </w:r>
      <w:r>
        <w:rPr>
          <w:b w:val="0"/>
          <w:spacing w:val="6"/>
        </w:rPr>
        <w:t xml:space="preserve"> </w:t>
      </w:r>
      <w:r>
        <w:rPr>
          <w:spacing w:val="-2"/>
        </w:rPr>
        <w:t>основные</w:t>
      </w:r>
      <w:r>
        <w:rPr>
          <w:b w:val="0"/>
          <w:spacing w:val="6"/>
        </w:rPr>
        <w:t xml:space="preserve"> </w:t>
      </w:r>
      <w:r>
        <w:rPr>
          <w:spacing w:val="-2"/>
        </w:rPr>
        <w:t>характеристики</w:t>
      </w:r>
      <w:r>
        <w:rPr>
          <w:b w:val="0"/>
          <w:spacing w:val="5"/>
        </w:rPr>
        <w:t xml:space="preserve"> </w:t>
      </w:r>
      <w:r>
        <w:rPr>
          <w:spacing w:val="-2"/>
        </w:rPr>
        <w:t>компьютерных</w:t>
      </w:r>
      <w:r>
        <w:rPr>
          <w:b w:val="0"/>
          <w:spacing w:val="8"/>
        </w:rPr>
        <w:t xml:space="preserve"> </w:t>
      </w:r>
      <w:r>
        <w:rPr>
          <w:spacing w:val="-2"/>
        </w:rPr>
        <w:t>сетей.</w:t>
      </w:r>
    </w:p>
    <w:p w:rsidR="00A26EFB" w:rsidRDefault="00A26EFB">
      <w:pPr>
        <w:pStyle w:val="a3"/>
        <w:ind w:left="0"/>
        <w:rPr>
          <w:b/>
        </w:rPr>
      </w:pPr>
    </w:p>
    <w:p w:rsidR="00A26EFB" w:rsidRDefault="00937A21">
      <w:pPr>
        <w:ind w:left="857" w:right="287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тестированного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b/>
          <w:spacing w:val="-2"/>
          <w:sz w:val="24"/>
        </w:rPr>
        <w:t>разделу</w:t>
      </w:r>
    </w:p>
    <w:p w:rsidR="00A26EFB" w:rsidRDefault="00937A21">
      <w:pPr>
        <w:spacing w:before="41"/>
        <w:ind w:left="857" w:right="283"/>
        <w:jc w:val="center"/>
        <w:rPr>
          <w:b/>
        </w:rPr>
      </w:pPr>
      <w:r>
        <w:rPr>
          <w:b/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spacing w:val="-10"/>
          <w:sz w:val="24"/>
        </w:rPr>
        <w:t xml:space="preserve"> </w:t>
      </w:r>
      <w:r>
        <w:rPr>
          <w:b/>
        </w:rPr>
        <w:t>(ОК</w:t>
      </w:r>
      <w:r>
        <w:rPr>
          <w:spacing w:val="-5"/>
        </w:rPr>
        <w:t xml:space="preserve"> </w:t>
      </w:r>
      <w:r>
        <w:rPr>
          <w:b/>
        </w:rPr>
        <w:t>1-9</w:t>
      </w:r>
      <w:r>
        <w:rPr>
          <w:spacing w:val="-9"/>
        </w:rPr>
        <w:t xml:space="preserve"> </w:t>
      </w:r>
      <w:r>
        <w:rPr>
          <w:b/>
          <w:spacing w:val="-2"/>
        </w:rPr>
        <w:t>)</w:t>
      </w:r>
    </w:p>
    <w:p w:rsidR="00A26EFB" w:rsidRDefault="00A26EFB">
      <w:pPr>
        <w:pStyle w:val="a3"/>
        <w:spacing w:before="58"/>
        <w:ind w:left="0"/>
        <w:rPr>
          <w:b/>
          <w:sz w:val="22"/>
        </w:rPr>
      </w:pPr>
    </w:p>
    <w:p w:rsidR="00A26EFB" w:rsidRDefault="00937A21">
      <w:pPr>
        <w:pStyle w:val="1"/>
        <w:numPr>
          <w:ilvl w:val="0"/>
          <w:numId w:val="9"/>
        </w:numPr>
        <w:tabs>
          <w:tab w:val="left" w:pos="1314"/>
        </w:tabs>
        <w:ind w:left="1314" w:hanging="179"/>
        <w:rPr>
          <w:sz w:val="22"/>
        </w:rPr>
      </w:pPr>
      <w:r>
        <w:t>Перед</w:t>
      </w:r>
      <w:r>
        <w:rPr>
          <w:b w:val="0"/>
          <w:spacing w:val="-12"/>
        </w:rPr>
        <w:t xml:space="preserve"> </w:t>
      </w:r>
      <w:r>
        <w:t>отключением</w:t>
      </w:r>
      <w:r>
        <w:rPr>
          <w:b w:val="0"/>
          <w:spacing w:val="-12"/>
        </w:rPr>
        <w:t xml:space="preserve"> </w:t>
      </w:r>
      <w:r>
        <w:t>компьютера</w:t>
      </w:r>
      <w:r>
        <w:rPr>
          <w:b w:val="0"/>
          <w:spacing w:val="-14"/>
        </w:rPr>
        <w:t xml:space="preserve"> </w:t>
      </w:r>
      <w:r>
        <w:t>информацию</w:t>
      </w:r>
      <w:r>
        <w:rPr>
          <w:b w:val="0"/>
          <w:spacing w:val="-13"/>
        </w:rPr>
        <w:t xml:space="preserve"> </w:t>
      </w:r>
      <w:r>
        <w:t>можно</w:t>
      </w:r>
      <w:r>
        <w:rPr>
          <w:b w:val="0"/>
          <w:spacing w:val="-12"/>
        </w:rPr>
        <w:t xml:space="preserve"> </w:t>
      </w:r>
      <w:r>
        <w:rPr>
          <w:spacing w:val="-2"/>
        </w:rPr>
        <w:t>сохранить:</w:t>
      </w:r>
    </w:p>
    <w:p w:rsidR="00A26EFB" w:rsidRDefault="00937A21">
      <w:pPr>
        <w:pStyle w:val="a3"/>
        <w:spacing w:before="15" w:line="256" w:lineRule="auto"/>
        <w:ind w:right="7258"/>
      </w:pPr>
      <w:r>
        <w:t>А)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оперативной</w:t>
      </w:r>
      <w:r>
        <w:rPr>
          <w:spacing w:val="-12"/>
        </w:rPr>
        <w:t xml:space="preserve"> </w:t>
      </w:r>
      <w:r>
        <w:t>памяти Б) во внешней памяти</w:t>
      </w:r>
    </w:p>
    <w:p w:rsidR="00A26EFB" w:rsidRDefault="00A26EFB">
      <w:pPr>
        <w:pStyle w:val="a3"/>
        <w:spacing w:line="256" w:lineRule="auto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</w:pPr>
      <w:r>
        <w:t>В)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процессоре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374"/>
        </w:tabs>
        <w:spacing w:before="24"/>
        <w:ind w:left="1374" w:hanging="239"/>
      </w:pPr>
      <w:r>
        <w:t>К</w:t>
      </w:r>
      <w:r>
        <w:rPr>
          <w:b w:val="0"/>
          <w:spacing w:val="-10"/>
        </w:rPr>
        <w:t xml:space="preserve"> </w:t>
      </w:r>
      <w:r>
        <w:t>системным</w:t>
      </w:r>
      <w:r>
        <w:rPr>
          <w:b w:val="0"/>
          <w:spacing w:val="-12"/>
        </w:rPr>
        <w:t xml:space="preserve"> </w:t>
      </w:r>
      <w:r>
        <w:t>программам</w:t>
      </w:r>
      <w:r>
        <w:rPr>
          <w:b w:val="0"/>
          <w:spacing w:val="-11"/>
        </w:rPr>
        <w:t xml:space="preserve"> </w:t>
      </w:r>
      <w:r>
        <w:rPr>
          <w:spacing w:val="-2"/>
        </w:rPr>
        <w:t>относятся:</w:t>
      </w:r>
    </w:p>
    <w:p w:rsidR="00A26EFB" w:rsidRDefault="00937A21">
      <w:pPr>
        <w:pStyle w:val="a3"/>
        <w:spacing w:before="12"/>
      </w:pPr>
      <w:r>
        <w:t>А)</w:t>
      </w:r>
      <w:r>
        <w:rPr>
          <w:spacing w:val="-5"/>
        </w:rPr>
        <w:t xml:space="preserve"> </w:t>
      </w:r>
      <w:r>
        <w:rPr>
          <w:spacing w:val="-4"/>
        </w:rPr>
        <w:t>BIOS</w:t>
      </w:r>
    </w:p>
    <w:p w:rsidR="00A26EFB" w:rsidRPr="00937A21" w:rsidRDefault="00937A21">
      <w:pPr>
        <w:pStyle w:val="a3"/>
        <w:spacing w:before="19" w:line="254" w:lineRule="auto"/>
        <w:ind w:right="8276"/>
        <w:rPr>
          <w:lang w:val="en-US"/>
        </w:rPr>
      </w:pPr>
      <w:r>
        <w:t>Б</w:t>
      </w:r>
      <w:r w:rsidRPr="00937A21">
        <w:rPr>
          <w:lang w:val="en-US"/>
        </w:rPr>
        <w:t>)</w:t>
      </w:r>
      <w:r w:rsidRPr="00937A21">
        <w:rPr>
          <w:spacing w:val="-15"/>
          <w:lang w:val="en-US"/>
        </w:rPr>
        <w:t xml:space="preserve"> </w:t>
      </w:r>
      <w:r w:rsidRPr="00937A21">
        <w:rPr>
          <w:lang w:val="en-US"/>
        </w:rPr>
        <w:t>MS</w:t>
      </w:r>
      <w:r w:rsidRPr="00937A21">
        <w:rPr>
          <w:spacing w:val="-15"/>
          <w:lang w:val="en-US"/>
        </w:rPr>
        <w:t xml:space="preserve"> </w:t>
      </w:r>
      <w:r w:rsidRPr="00937A21">
        <w:rPr>
          <w:lang w:val="en-US"/>
        </w:rPr>
        <w:t xml:space="preserve">Windows </w:t>
      </w:r>
      <w:r>
        <w:t>В</w:t>
      </w:r>
      <w:r w:rsidRPr="00937A21">
        <w:rPr>
          <w:lang w:val="en-US"/>
        </w:rPr>
        <w:t>) MS Word</w:t>
      </w:r>
    </w:p>
    <w:p w:rsidR="00A26EFB" w:rsidRDefault="00937A21">
      <w:pPr>
        <w:pStyle w:val="a3"/>
        <w:spacing w:before="3" w:line="254" w:lineRule="auto"/>
        <w:ind w:right="9032"/>
      </w:pPr>
      <w:r>
        <w:t>Г) Paint Д)</w:t>
      </w:r>
      <w:r>
        <w:rPr>
          <w:spacing w:val="-3"/>
        </w:rPr>
        <w:t xml:space="preserve"> </w:t>
      </w:r>
      <w:r>
        <w:rPr>
          <w:spacing w:val="-2"/>
        </w:rPr>
        <w:t>Linux</w:t>
      </w:r>
    </w:p>
    <w:p w:rsidR="00A26EFB" w:rsidRDefault="00937A21">
      <w:pPr>
        <w:pStyle w:val="a3"/>
        <w:spacing w:before="3" w:line="254" w:lineRule="auto"/>
        <w:ind w:right="8276"/>
      </w:pPr>
      <w:r>
        <w:t>Е) Драйверы</w:t>
      </w:r>
      <w:r>
        <w:rPr>
          <w:spacing w:val="40"/>
        </w:rPr>
        <w:t xml:space="preserve"> </w:t>
      </w:r>
      <w:r>
        <w:t>Ж)</w:t>
      </w:r>
      <w:r>
        <w:rPr>
          <w:spacing w:val="-15"/>
        </w:rPr>
        <w:t xml:space="preserve"> </w:t>
      </w:r>
      <w:r>
        <w:t>Антивирусы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374"/>
        </w:tabs>
        <w:spacing w:before="3"/>
        <w:ind w:left="1374" w:hanging="239"/>
        <w:rPr>
          <w:b w:val="0"/>
        </w:rPr>
      </w:pPr>
      <w:r>
        <w:t>Назначение</w:t>
      </w:r>
      <w:r>
        <w:rPr>
          <w:b w:val="0"/>
          <w:spacing w:val="-15"/>
        </w:rPr>
        <w:t xml:space="preserve"> </w:t>
      </w:r>
      <w:r>
        <w:t>операционной</w:t>
      </w:r>
      <w:r>
        <w:rPr>
          <w:b w:val="0"/>
          <w:spacing w:val="-15"/>
        </w:rPr>
        <w:t xml:space="preserve"> </w:t>
      </w:r>
      <w:r>
        <w:rPr>
          <w:spacing w:val="-2"/>
        </w:rPr>
        <w:t>системы:</w:t>
      </w:r>
    </w:p>
    <w:p w:rsidR="00A26EFB" w:rsidRDefault="00937A21">
      <w:pPr>
        <w:pStyle w:val="a3"/>
        <w:spacing w:before="17" w:line="256" w:lineRule="auto"/>
      </w:pPr>
      <w:r>
        <w:t>А)</w:t>
      </w:r>
      <w:r>
        <w:rPr>
          <w:spacing w:val="-5"/>
        </w:rPr>
        <w:t xml:space="preserve"> </w:t>
      </w:r>
      <w:r>
        <w:t>организовать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пользователя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компьютером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 xml:space="preserve">других </w:t>
      </w:r>
      <w:r>
        <w:rPr>
          <w:spacing w:val="-2"/>
        </w:rPr>
        <w:t>программ</w:t>
      </w:r>
    </w:p>
    <w:p w:rsidR="00A26EFB" w:rsidRDefault="00937A21">
      <w:pPr>
        <w:pStyle w:val="a3"/>
        <w:spacing w:line="256" w:lineRule="auto"/>
        <w:ind w:right="4294"/>
      </w:pPr>
      <w:r>
        <w:t>Б)</w:t>
      </w:r>
      <w:r>
        <w:rPr>
          <w:spacing w:val="-11"/>
        </w:rPr>
        <w:t xml:space="preserve"> </w:t>
      </w:r>
      <w:r>
        <w:t>редактирование,</w:t>
      </w:r>
      <w:r>
        <w:rPr>
          <w:spacing w:val="-10"/>
        </w:rPr>
        <w:t xml:space="preserve"> </w:t>
      </w:r>
      <w:r>
        <w:t>сохранение</w:t>
      </w:r>
      <w:r>
        <w:rPr>
          <w:spacing w:val="-11"/>
        </w:rPr>
        <w:t xml:space="preserve"> </w:t>
      </w:r>
      <w:r>
        <w:t>текстовых</w:t>
      </w:r>
      <w:r>
        <w:rPr>
          <w:spacing w:val="-9"/>
        </w:rPr>
        <w:t xml:space="preserve"> </w:t>
      </w:r>
      <w:r>
        <w:t>документов В) монтировать видео, фото и звуковую информацию</w:t>
      </w:r>
    </w:p>
    <w:p w:rsidR="00A26EFB" w:rsidRDefault="00937A21">
      <w:pPr>
        <w:pStyle w:val="a3"/>
        <w:spacing w:line="273" w:lineRule="exact"/>
      </w:pPr>
      <w:r>
        <w:t>Г)</w:t>
      </w:r>
      <w:r>
        <w:rPr>
          <w:spacing w:val="-10"/>
        </w:rPr>
        <w:t xml:space="preserve"> </w:t>
      </w:r>
      <w:r>
        <w:t>выводить</w:t>
      </w:r>
      <w:r>
        <w:rPr>
          <w:spacing w:val="-7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экран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печатающее</w:t>
      </w:r>
      <w:r>
        <w:rPr>
          <w:spacing w:val="-5"/>
        </w:rPr>
        <w:t xml:space="preserve"> </w:t>
      </w:r>
      <w:r>
        <w:rPr>
          <w:spacing w:val="-2"/>
        </w:rPr>
        <w:t>устройство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374"/>
        </w:tabs>
        <w:spacing w:before="21"/>
        <w:ind w:left="1374" w:hanging="239"/>
      </w:pPr>
      <w:r>
        <w:t>Операционная</w:t>
      </w:r>
      <w:r>
        <w:rPr>
          <w:b w:val="0"/>
          <w:spacing w:val="-11"/>
        </w:rPr>
        <w:t xml:space="preserve"> </w:t>
      </w:r>
      <w:r>
        <w:t>система</w:t>
      </w:r>
      <w:r>
        <w:rPr>
          <w:b w:val="0"/>
          <w:spacing w:val="-9"/>
        </w:rPr>
        <w:t xml:space="preserve"> </w:t>
      </w:r>
      <w:r>
        <w:t>–</w:t>
      </w:r>
      <w:r>
        <w:rPr>
          <w:b w:val="0"/>
          <w:spacing w:val="-9"/>
        </w:rPr>
        <w:t xml:space="preserve"> </w:t>
      </w:r>
      <w:r>
        <w:rPr>
          <w:spacing w:val="-4"/>
        </w:rPr>
        <w:t>это:</w:t>
      </w:r>
    </w:p>
    <w:p w:rsidR="00A26EFB" w:rsidRDefault="00937A21">
      <w:pPr>
        <w:pStyle w:val="a3"/>
        <w:spacing w:before="12"/>
      </w:pPr>
      <w:r>
        <w:t>А)</w:t>
      </w:r>
      <w:r>
        <w:rPr>
          <w:spacing w:val="-5"/>
        </w:rPr>
        <w:t xml:space="preserve"> </w:t>
      </w:r>
      <w:r>
        <w:rPr>
          <w:spacing w:val="-4"/>
        </w:rPr>
        <w:t>Word</w:t>
      </w:r>
    </w:p>
    <w:p w:rsidR="00A26EFB" w:rsidRDefault="00937A21">
      <w:pPr>
        <w:pStyle w:val="a3"/>
        <w:spacing w:before="19" w:line="254" w:lineRule="auto"/>
        <w:ind w:right="8713"/>
      </w:pPr>
      <w:r>
        <w:t>Б)</w:t>
      </w:r>
      <w:r>
        <w:rPr>
          <w:spacing w:val="-15"/>
        </w:rPr>
        <w:t xml:space="preserve"> </w:t>
      </w:r>
      <w:r>
        <w:t>Windows В) Basic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374"/>
        </w:tabs>
        <w:spacing w:before="8"/>
        <w:ind w:left="1374" w:hanging="239"/>
      </w:pPr>
      <w:r>
        <w:t>Укажите</w:t>
      </w:r>
      <w:r>
        <w:rPr>
          <w:b w:val="0"/>
          <w:spacing w:val="-11"/>
        </w:rPr>
        <w:t xml:space="preserve"> </w:t>
      </w:r>
      <w:r>
        <w:t>правильную</w:t>
      </w:r>
      <w:r>
        <w:rPr>
          <w:b w:val="0"/>
          <w:spacing w:val="-11"/>
        </w:rPr>
        <w:t xml:space="preserve"> </w:t>
      </w:r>
      <w:r>
        <w:t>запись</w:t>
      </w:r>
      <w:r>
        <w:rPr>
          <w:b w:val="0"/>
          <w:spacing w:val="-10"/>
        </w:rPr>
        <w:t xml:space="preserve"> </w:t>
      </w:r>
      <w:r>
        <w:t>имени</w:t>
      </w:r>
      <w:r>
        <w:rPr>
          <w:b w:val="0"/>
          <w:spacing w:val="-9"/>
        </w:rPr>
        <w:t xml:space="preserve"> </w:t>
      </w:r>
      <w:r>
        <w:rPr>
          <w:spacing w:val="-2"/>
        </w:rPr>
        <w:t>файла:</w:t>
      </w:r>
    </w:p>
    <w:p w:rsidR="00A26EFB" w:rsidRDefault="00937A21">
      <w:pPr>
        <w:pStyle w:val="a3"/>
        <w:spacing w:before="12" w:line="256" w:lineRule="auto"/>
        <w:ind w:right="8897"/>
      </w:pPr>
      <w:r>
        <w:t>А)</w:t>
      </w:r>
      <w:r>
        <w:rPr>
          <w:spacing w:val="-15"/>
        </w:rPr>
        <w:t xml:space="preserve"> </w:t>
      </w:r>
      <w:r>
        <w:t>a.bgbK Б) stol.txt</w:t>
      </w:r>
    </w:p>
    <w:p w:rsidR="00A26EFB" w:rsidRDefault="00937A21">
      <w:pPr>
        <w:pStyle w:val="a3"/>
        <w:spacing w:line="256" w:lineRule="auto"/>
        <w:ind w:right="8625"/>
      </w:pPr>
      <w:r>
        <w:t>В)</w:t>
      </w:r>
      <w:r>
        <w:rPr>
          <w:spacing w:val="-15"/>
        </w:rPr>
        <w:t xml:space="preserve"> </w:t>
      </w:r>
      <w:r>
        <w:t>k1#.</w:t>
      </w:r>
      <w:r>
        <w:rPr>
          <w:spacing w:val="-15"/>
        </w:rPr>
        <w:t xml:space="preserve"> </w:t>
      </w:r>
      <w:r>
        <w:t>Logp Г) bas.e.txt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374"/>
        </w:tabs>
        <w:spacing w:line="256" w:lineRule="auto"/>
        <w:ind w:left="1135" w:right="720" w:firstLine="0"/>
      </w:pPr>
      <w:r>
        <w:t>Файл</w:t>
      </w:r>
      <w:r>
        <w:rPr>
          <w:b w:val="0"/>
          <w:spacing w:val="-4"/>
        </w:rPr>
        <w:t xml:space="preserve"> </w:t>
      </w:r>
      <w:r>
        <w:t>tetris.com</w:t>
      </w:r>
      <w:r>
        <w:rPr>
          <w:b w:val="0"/>
          <w:spacing w:val="-6"/>
        </w:rPr>
        <w:t xml:space="preserve"> </w:t>
      </w:r>
      <w:r>
        <w:t>находится</w:t>
      </w:r>
      <w:r>
        <w:rPr>
          <w:b w:val="0"/>
          <w:spacing w:val="-4"/>
        </w:rPr>
        <w:t xml:space="preserve"> </w:t>
      </w:r>
      <w:r>
        <w:t>на</w:t>
      </w:r>
      <w:r>
        <w:rPr>
          <w:b w:val="0"/>
          <w:spacing w:val="-3"/>
        </w:rPr>
        <w:t xml:space="preserve"> </w:t>
      </w:r>
      <w:r>
        <w:t>диске</w:t>
      </w:r>
      <w:r>
        <w:rPr>
          <w:b w:val="0"/>
          <w:spacing w:val="-4"/>
        </w:rPr>
        <w:t xml:space="preserve"> </w:t>
      </w:r>
      <w:r>
        <w:t>С:</w:t>
      </w:r>
      <w:r>
        <w:rPr>
          <w:b w:val="0"/>
          <w:spacing w:val="-4"/>
        </w:rPr>
        <w:t xml:space="preserve"> </w:t>
      </w:r>
      <w:r>
        <w:t>в</w:t>
      </w:r>
      <w:r>
        <w:rPr>
          <w:b w:val="0"/>
          <w:spacing w:val="-3"/>
        </w:rPr>
        <w:t xml:space="preserve"> </w:t>
      </w:r>
      <w:r>
        <w:t>каталоге</w:t>
      </w:r>
      <w:r>
        <w:rPr>
          <w:b w:val="0"/>
          <w:spacing w:val="-4"/>
        </w:rPr>
        <w:t xml:space="preserve"> </w:t>
      </w:r>
      <w:r>
        <w:t>GAMES,</w:t>
      </w:r>
      <w:r>
        <w:rPr>
          <w:b w:val="0"/>
          <w:spacing w:val="-3"/>
        </w:rPr>
        <w:t xml:space="preserve"> </w:t>
      </w:r>
      <w:r>
        <w:t>который</w:t>
      </w:r>
      <w:r>
        <w:rPr>
          <w:b w:val="0"/>
          <w:spacing w:val="-2"/>
        </w:rPr>
        <w:t xml:space="preserve"> </w:t>
      </w:r>
      <w:r>
        <w:t>является</w:t>
      </w:r>
      <w:r>
        <w:rPr>
          <w:b w:val="0"/>
          <w:spacing w:val="-4"/>
        </w:rPr>
        <w:t xml:space="preserve"> </w:t>
      </w:r>
      <w:r>
        <w:t>под-каталогом</w:t>
      </w:r>
      <w:r>
        <w:rPr>
          <w:b w:val="0"/>
        </w:rPr>
        <w:t xml:space="preserve"> </w:t>
      </w:r>
      <w:r>
        <w:t>DAY.</w:t>
      </w:r>
      <w:r>
        <w:rPr>
          <w:b w:val="0"/>
        </w:rPr>
        <w:t xml:space="preserve"> </w:t>
      </w:r>
      <w:r>
        <w:t>Выбрать</w:t>
      </w:r>
      <w:r>
        <w:rPr>
          <w:b w:val="0"/>
        </w:rPr>
        <w:t xml:space="preserve"> </w:t>
      </w:r>
      <w:r>
        <w:t>полное</w:t>
      </w:r>
      <w:r>
        <w:rPr>
          <w:b w:val="0"/>
        </w:rPr>
        <w:t xml:space="preserve"> </w:t>
      </w:r>
      <w:r>
        <w:t>имя</w:t>
      </w:r>
      <w:r>
        <w:rPr>
          <w:b w:val="0"/>
        </w:rPr>
        <w:t xml:space="preserve"> </w:t>
      </w:r>
      <w:r>
        <w:t>файла:</w:t>
      </w:r>
    </w:p>
    <w:p w:rsidR="00A26EFB" w:rsidRPr="00937A21" w:rsidRDefault="00937A21">
      <w:pPr>
        <w:pStyle w:val="a3"/>
        <w:spacing w:line="256" w:lineRule="auto"/>
        <w:ind w:right="6611"/>
        <w:rPr>
          <w:lang w:val="en-US"/>
        </w:rPr>
      </w:pPr>
      <w:r>
        <w:t>А</w:t>
      </w:r>
      <w:r w:rsidRPr="00937A21">
        <w:rPr>
          <w:lang w:val="en-US"/>
        </w:rPr>
        <w:t>)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>C:/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>tetris.com/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>GAMES/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 xml:space="preserve">DAY </w:t>
      </w:r>
      <w:r>
        <w:t>Б</w:t>
      </w:r>
      <w:r w:rsidRPr="00937A21">
        <w:rPr>
          <w:lang w:val="en-US"/>
        </w:rPr>
        <w:t>) C:/ GAMES/ tetris.com</w:t>
      </w:r>
    </w:p>
    <w:p w:rsidR="00A26EFB" w:rsidRPr="00937A21" w:rsidRDefault="00937A21">
      <w:pPr>
        <w:pStyle w:val="a3"/>
        <w:spacing w:line="256" w:lineRule="auto"/>
        <w:ind w:right="6611"/>
        <w:rPr>
          <w:lang w:val="en-US"/>
        </w:rPr>
      </w:pPr>
      <w:r>
        <w:t>В</w:t>
      </w:r>
      <w:r w:rsidRPr="00937A21">
        <w:rPr>
          <w:lang w:val="en-US"/>
        </w:rPr>
        <w:t>)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>C:/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>DAY/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>GAMES/</w:t>
      </w:r>
      <w:r w:rsidRPr="00937A21">
        <w:rPr>
          <w:spacing w:val="-10"/>
          <w:lang w:val="en-US"/>
        </w:rPr>
        <w:t xml:space="preserve"> </w:t>
      </w:r>
      <w:r w:rsidRPr="00937A21">
        <w:rPr>
          <w:lang w:val="en-US"/>
        </w:rPr>
        <w:t xml:space="preserve">tetris.com </w:t>
      </w:r>
      <w:r>
        <w:t>Г</w:t>
      </w:r>
      <w:r w:rsidRPr="00937A21">
        <w:rPr>
          <w:lang w:val="en-US"/>
        </w:rPr>
        <w:t>)</w:t>
      </w:r>
      <w:r w:rsidRPr="00937A21">
        <w:rPr>
          <w:spacing w:val="-8"/>
          <w:lang w:val="en-US"/>
        </w:rPr>
        <w:t xml:space="preserve"> </w:t>
      </w:r>
      <w:r w:rsidRPr="00937A21">
        <w:rPr>
          <w:lang w:val="en-US"/>
        </w:rPr>
        <w:t>C:/</w:t>
      </w:r>
      <w:r w:rsidRPr="00937A21">
        <w:rPr>
          <w:spacing w:val="-6"/>
          <w:lang w:val="en-US"/>
        </w:rPr>
        <w:t xml:space="preserve"> </w:t>
      </w:r>
      <w:r w:rsidRPr="00937A21">
        <w:rPr>
          <w:lang w:val="en-US"/>
        </w:rPr>
        <w:t>GAMES/</w:t>
      </w:r>
      <w:r w:rsidRPr="00937A21">
        <w:rPr>
          <w:spacing w:val="-6"/>
          <w:lang w:val="en-US"/>
        </w:rPr>
        <w:t xml:space="preserve"> </w:t>
      </w:r>
      <w:r w:rsidRPr="00937A21">
        <w:rPr>
          <w:lang w:val="en-US"/>
        </w:rPr>
        <w:t>DAY/</w:t>
      </w:r>
      <w:r w:rsidRPr="00937A21">
        <w:rPr>
          <w:spacing w:val="-7"/>
          <w:lang w:val="en-US"/>
        </w:rPr>
        <w:t xml:space="preserve"> </w:t>
      </w:r>
      <w:r w:rsidRPr="00937A21">
        <w:rPr>
          <w:spacing w:val="-2"/>
          <w:lang w:val="en-US"/>
        </w:rPr>
        <w:t>tetris.com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374"/>
        </w:tabs>
        <w:ind w:left="1374" w:hanging="239"/>
      </w:pPr>
      <w:r>
        <w:t>Каталог</w:t>
      </w:r>
      <w:r>
        <w:rPr>
          <w:b w:val="0"/>
          <w:spacing w:val="-6"/>
        </w:rPr>
        <w:t xml:space="preserve"> </w:t>
      </w:r>
      <w:r>
        <w:t>–</w:t>
      </w:r>
      <w:r>
        <w:rPr>
          <w:b w:val="0"/>
          <w:spacing w:val="-4"/>
        </w:rPr>
        <w:t xml:space="preserve"> </w:t>
      </w:r>
      <w:r>
        <w:rPr>
          <w:spacing w:val="-4"/>
        </w:rPr>
        <w:t>это:</w:t>
      </w:r>
    </w:p>
    <w:p w:rsidR="00A26EFB" w:rsidRDefault="00937A21">
      <w:pPr>
        <w:pStyle w:val="a3"/>
        <w:spacing w:before="6" w:line="254" w:lineRule="auto"/>
        <w:ind w:right="981"/>
      </w:pPr>
      <w:r>
        <w:t>А)</w:t>
      </w:r>
      <w:r>
        <w:rPr>
          <w:spacing w:val="-4"/>
        </w:rPr>
        <w:t xml:space="preserve"> </w:t>
      </w:r>
      <w:r>
        <w:t>специальное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диске,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хранятся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файлов,</w:t>
      </w:r>
      <w:r>
        <w:rPr>
          <w:spacing w:val="-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размере файлов и т. д.</w:t>
      </w:r>
    </w:p>
    <w:p w:rsidR="00A26EFB" w:rsidRDefault="00937A21">
      <w:pPr>
        <w:pStyle w:val="a3"/>
        <w:spacing w:before="3" w:line="254" w:lineRule="auto"/>
        <w:ind w:right="259"/>
      </w:pPr>
      <w:r>
        <w:t>Б)</w:t>
      </w:r>
      <w:r>
        <w:rPr>
          <w:spacing w:val="-4"/>
        </w:rPr>
        <w:t xml:space="preserve"> </w:t>
      </w:r>
      <w:r>
        <w:t>специальное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диске,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хранятся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предназначенные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диа-лога с пользователем компьютера</w:t>
      </w:r>
    </w:p>
    <w:p w:rsidR="00A26EFB" w:rsidRDefault="00937A21">
      <w:pPr>
        <w:pStyle w:val="a3"/>
        <w:spacing w:before="3"/>
      </w:pPr>
      <w:r>
        <w:t>В)</w:t>
      </w:r>
      <w:r>
        <w:rPr>
          <w:spacing w:val="-9"/>
        </w:rPr>
        <w:t xml:space="preserve"> </w:t>
      </w:r>
      <w:r>
        <w:t>специальное</w:t>
      </w:r>
      <w:r>
        <w:rPr>
          <w:spacing w:val="-8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диске,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9"/>
        </w:rPr>
        <w:t xml:space="preserve"> </w:t>
      </w:r>
      <w:r>
        <w:t>хранятся</w:t>
      </w:r>
      <w:r>
        <w:rPr>
          <w:spacing w:val="-7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rPr>
          <w:spacing w:val="-2"/>
        </w:rPr>
        <w:t>пользователя</w:t>
      </w:r>
    </w:p>
    <w:p w:rsidR="00A26EFB" w:rsidRDefault="00937A21">
      <w:pPr>
        <w:pStyle w:val="a4"/>
        <w:numPr>
          <w:ilvl w:val="0"/>
          <w:numId w:val="9"/>
        </w:numPr>
        <w:tabs>
          <w:tab w:val="left" w:pos="1374"/>
        </w:tabs>
        <w:spacing w:before="22"/>
        <w:ind w:left="1374" w:hanging="239"/>
        <w:rPr>
          <w:b/>
          <w:sz w:val="24"/>
        </w:rPr>
      </w:pPr>
      <w:r>
        <w:rPr>
          <w:b/>
          <w:sz w:val="24"/>
        </w:rPr>
        <w:t>Путь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файлу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b/>
          <w:spacing w:val="-5"/>
          <w:sz w:val="24"/>
        </w:rPr>
        <w:t>это</w:t>
      </w:r>
    </w:p>
    <w:p w:rsidR="00A26EFB" w:rsidRDefault="00937A21">
      <w:pPr>
        <w:pStyle w:val="a3"/>
        <w:spacing w:before="14"/>
      </w:pPr>
      <w:r>
        <w:t>А)</w:t>
      </w:r>
      <w:r>
        <w:rPr>
          <w:spacing w:val="-9"/>
        </w:rPr>
        <w:t xml:space="preserve"> </w:t>
      </w:r>
      <w:r>
        <w:t>поименованная</w:t>
      </w:r>
      <w:r>
        <w:rPr>
          <w:spacing w:val="-8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4"/>
        </w:rPr>
        <w:t>диске</w:t>
      </w:r>
    </w:p>
    <w:p w:rsidR="00A26EFB" w:rsidRDefault="00937A21">
      <w:pPr>
        <w:pStyle w:val="a3"/>
        <w:spacing w:before="17" w:line="256" w:lineRule="auto"/>
        <w:ind w:right="2973"/>
      </w:pPr>
      <w:r>
        <w:t>Б)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имен</w:t>
      </w:r>
      <w:r>
        <w:rPr>
          <w:spacing w:val="-7"/>
        </w:rPr>
        <w:t xml:space="preserve"> </w:t>
      </w:r>
      <w:r>
        <w:t>каталогов,</w:t>
      </w:r>
      <w:r>
        <w:rPr>
          <w:spacing w:val="-6"/>
        </w:rPr>
        <w:t xml:space="preserve"> </w:t>
      </w:r>
      <w:r>
        <w:t>разделенных</w:t>
      </w:r>
      <w:r>
        <w:rPr>
          <w:spacing w:val="-5"/>
        </w:rPr>
        <w:t xml:space="preserve"> </w:t>
      </w:r>
      <w:r>
        <w:t>знаком</w:t>
      </w:r>
      <w:r>
        <w:rPr>
          <w:spacing w:val="-4"/>
        </w:rPr>
        <w:t xml:space="preserve"> </w:t>
      </w:r>
      <w:r>
        <w:t>«/» В) список файлов, собранных в одном каталоге</w:t>
      </w:r>
    </w:p>
    <w:p w:rsidR="00A26EFB" w:rsidRDefault="00937A21">
      <w:pPr>
        <w:pStyle w:val="a4"/>
        <w:numPr>
          <w:ilvl w:val="0"/>
          <w:numId w:val="9"/>
        </w:numPr>
        <w:tabs>
          <w:tab w:val="left" w:pos="1373"/>
        </w:tabs>
        <w:spacing w:line="256" w:lineRule="auto"/>
        <w:ind w:left="1135" w:right="675" w:firstLine="0"/>
        <w:rPr>
          <w:sz w:val="24"/>
        </w:rPr>
      </w:pPr>
      <w:r>
        <w:rPr>
          <w:sz w:val="24"/>
        </w:rPr>
        <w:t>Читает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всю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8"/>
          <w:sz w:val="24"/>
        </w:rPr>
        <w:t xml:space="preserve"> </w:t>
      </w:r>
      <w:r>
        <w:rPr>
          <w:sz w:val="24"/>
        </w:rPr>
        <w:t>целиком,</w:t>
      </w:r>
      <w:r>
        <w:rPr>
          <w:spacing w:val="-3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про-граммы на машинном языке, который затем и выполняется</w:t>
      </w:r>
    </w:p>
    <w:p w:rsidR="00A26EFB" w:rsidRDefault="00937A21">
      <w:pPr>
        <w:spacing w:line="273" w:lineRule="exact"/>
        <w:ind w:left="1135"/>
        <w:rPr>
          <w:i/>
          <w:sz w:val="24"/>
        </w:rPr>
      </w:pPr>
      <w:r>
        <w:rPr>
          <w:i/>
          <w:sz w:val="24"/>
        </w:rPr>
        <w:t>Составьте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слово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i/>
          <w:spacing w:val="-2"/>
          <w:sz w:val="24"/>
        </w:rPr>
        <w:t>букв:</w:t>
      </w:r>
    </w:p>
    <w:p w:rsidR="00A26EFB" w:rsidRDefault="00937A21">
      <w:pPr>
        <w:pStyle w:val="a3"/>
        <w:spacing w:before="17"/>
      </w:pPr>
      <w:r>
        <w:rPr>
          <w:spacing w:val="-2"/>
        </w:rPr>
        <w:t>ПОМРИКОТЯЛ</w:t>
      </w:r>
      <w:r>
        <w:rPr>
          <w:spacing w:val="-1"/>
        </w:rPr>
        <w:t xml:space="preserve"> </w:t>
      </w:r>
      <w:r>
        <w:rPr>
          <w:spacing w:val="-10"/>
        </w:rPr>
        <w:t>-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494"/>
        </w:tabs>
        <w:spacing w:before="16"/>
        <w:ind w:left="1494" w:hanging="359"/>
        <w:rPr>
          <w:b w:val="0"/>
        </w:rPr>
      </w:pPr>
      <w:r>
        <w:t>Cопоставьте</w:t>
      </w:r>
      <w:r>
        <w:rPr>
          <w:b w:val="0"/>
          <w:spacing w:val="-10"/>
        </w:rPr>
        <w:t xml:space="preserve"> </w:t>
      </w:r>
      <w:r>
        <w:t>типам</w:t>
      </w:r>
      <w:r>
        <w:rPr>
          <w:b w:val="0"/>
          <w:spacing w:val="-9"/>
        </w:rPr>
        <w:t xml:space="preserve"> </w:t>
      </w:r>
      <w:r>
        <w:t>программ</w:t>
      </w:r>
      <w:r>
        <w:rPr>
          <w:b w:val="0"/>
          <w:spacing w:val="-10"/>
        </w:rPr>
        <w:t xml:space="preserve"> </w:t>
      </w:r>
      <w:r>
        <w:t>их</w:t>
      </w:r>
      <w:r>
        <w:rPr>
          <w:b w:val="0"/>
          <w:spacing w:val="-8"/>
        </w:rPr>
        <w:t xml:space="preserve"> </w:t>
      </w:r>
      <w:r>
        <w:rPr>
          <w:spacing w:val="-2"/>
        </w:rPr>
        <w:t>названия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2"/>
          <w:sz w:val="24"/>
        </w:rPr>
        <w:t>Android</w:t>
      </w:r>
    </w:p>
    <w:p w:rsidR="00A26EFB" w:rsidRDefault="00937A21">
      <w:pPr>
        <w:pStyle w:val="a3"/>
      </w:pPr>
      <w:r>
        <w:t>А)</w:t>
      </w:r>
      <w:r>
        <w:rPr>
          <w:spacing w:val="-11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базами</w:t>
      </w:r>
      <w:r>
        <w:rPr>
          <w:spacing w:val="-10"/>
        </w:rPr>
        <w:t xml:space="preserve"> </w:t>
      </w:r>
      <w:r>
        <w:rPr>
          <w:spacing w:val="-2"/>
        </w:rPr>
        <w:t>данных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2"/>
          <w:sz w:val="24"/>
        </w:rPr>
        <w:t>Photoshop</w:t>
      </w:r>
    </w:p>
    <w:p w:rsidR="00A26EFB" w:rsidRDefault="00937A21">
      <w:pPr>
        <w:pStyle w:val="a3"/>
        <w:spacing w:before="1"/>
      </w:pPr>
      <w:r>
        <w:t>Б)</w:t>
      </w:r>
      <w:r>
        <w:rPr>
          <w:spacing w:val="-12"/>
        </w:rPr>
        <w:t xml:space="preserve"> </w:t>
      </w:r>
      <w:r>
        <w:t>Антивирусная</w:t>
      </w:r>
      <w:r>
        <w:rPr>
          <w:spacing w:val="-10"/>
        </w:rPr>
        <w:t xml:space="preserve"> </w:t>
      </w:r>
      <w:r>
        <w:rPr>
          <w:spacing w:val="-2"/>
        </w:rPr>
        <w:t>программа</w:t>
      </w:r>
    </w:p>
    <w:p w:rsidR="00A26EFB" w:rsidRDefault="00A26EFB">
      <w:pPr>
        <w:pStyle w:val="a3"/>
        <w:sectPr w:rsidR="00A26EFB">
          <w:pgSz w:w="11900" w:h="16840"/>
          <w:pgMar w:top="108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spacing w:before="64"/>
        <w:ind w:left="1393" w:hanging="258"/>
        <w:rPr>
          <w:sz w:val="24"/>
        </w:rPr>
      </w:pPr>
      <w:r>
        <w:rPr>
          <w:spacing w:val="-2"/>
          <w:sz w:val="24"/>
        </w:rPr>
        <w:t>WordPad</w:t>
      </w:r>
    </w:p>
    <w:p w:rsidR="00A26EFB" w:rsidRDefault="00937A21">
      <w:pPr>
        <w:pStyle w:val="a3"/>
      </w:pPr>
      <w:r>
        <w:t>В)</w:t>
      </w:r>
      <w:r>
        <w:rPr>
          <w:spacing w:val="-10"/>
        </w:rPr>
        <w:t xml:space="preserve"> </w:t>
      </w:r>
      <w:r>
        <w:t>Графический</w:t>
      </w:r>
      <w:r>
        <w:rPr>
          <w:spacing w:val="-7"/>
        </w:rPr>
        <w:t xml:space="preserve"> </w:t>
      </w:r>
      <w:r>
        <w:rPr>
          <w:spacing w:val="-2"/>
        </w:rPr>
        <w:t>редактор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4"/>
          <w:sz w:val="24"/>
        </w:rPr>
        <w:t>Avast</w:t>
      </w:r>
    </w:p>
    <w:p w:rsidR="00A26EFB" w:rsidRDefault="00937A21">
      <w:pPr>
        <w:pStyle w:val="a3"/>
        <w:spacing w:before="1"/>
      </w:pPr>
      <w:r>
        <w:t>Г)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rPr>
          <w:spacing w:val="-2"/>
        </w:rPr>
        <w:t>программирования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2"/>
          <w:sz w:val="24"/>
        </w:rPr>
        <w:t>Winamp</w:t>
      </w:r>
    </w:p>
    <w:p w:rsidR="00A26EFB" w:rsidRDefault="00937A21">
      <w:pPr>
        <w:pStyle w:val="a3"/>
      </w:pPr>
      <w:r>
        <w:t>Д)</w:t>
      </w:r>
      <w:r>
        <w:rPr>
          <w:spacing w:val="-10"/>
        </w:rPr>
        <w:t xml:space="preserve"> </w:t>
      </w:r>
      <w:r>
        <w:t>Табличный</w:t>
      </w:r>
      <w:r>
        <w:rPr>
          <w:spacing w:val="-8"/>
        </w:rPr>
        <w:t xml:space="preserve"> </w:t>
      </w:r>
      <w:r>
        <w:rPr>
          <w:spacing w:val="-2"/>
        </w:rPr>
        <w:t>процессор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2"/>
          <w:sz w:val="24"/>
        </w:rPr>
        <w:t>Excel</w:t>
      </w:r>
    </w:p>
    <w:p w:rsidR="00A26EFB" w:rsidRDefault="00937A21">
      <w:pPr>
        <w:pStyle w:val="a3"/>
      </w:pPr>
      <w:r>
        <w:t>Е)</w:t>
      </w:r>
      <w:r>
        <w:rPr>
          <w:spacing w:val="-10"/>
        </w:rPr>
        <w:t xml:space="preserve"> </w:t>
      </w:r>
      <w:r>
        <w:t>Операционная</w:t>
      </w:r>
      <w:r>
        <w:rPr>
          <w:spacing w:val="-9"/>
        </w:rPr>
        <w:t xml:space="preserve"> </w:t>
      </w:r>
      <w:r>
        <w:rPr>
          <w:spacing w:val="-2"/>
        </w:rPr>
        <w:t>система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2"/>
          <w:sz w:val="24"/>
        </w:rPr>
        <w:t>Pascal</w:t>
      </w:r>
    </w:p>
    <w:p w:rsidR="00A26EFB" w:rsidRDefault="00937A21">
      <w:pPr>
        <w:pStyle w:val="a3"/>
      </w:pPr>
      <w:r>
        <w:t>Ж)</w:t>
      </w:r>
      <w:r>
        <w:rPr>
          <w:spacing w:val="-10"/>
        </w:rPr>
        <w:t xml:space="preserve"> </w:t>
      </w:r>
      <w:r>
        <w:t>Текстовый</w:t>
      </w:r>
      <w:r>
        <w:rPr>
          <w:spacing w:val="-7"/>
        </w:rPr>
        <w:t xml:space="preserve"> </w:t>
      </w:r>
      <w:r>
        <w:rPr>
          <w:spacing w:val="-2"/>
        </w:rPr>
        <w:t>редактор</w:t>
      </w:r>
    </w:p>
    <w:p w:rsidR="00A26EFB" w:rsidRDefault="00937A21">
      <w:pPr>
        <w:pStyle w:val="a4"/>
        <w:numPr>
          <w:ilvl w:val="0"/>
          <w:numId w:val="10"/>
        </w:numPr>
        <w:tabs>
          <w:tab w:val="left" w:pos="1393"/>
        </w:tabs>
        <w:ind w:left="1393" w:hanging="258"/>
        <w:rPr>
          <w:sz w:val="24"/>
        </w:rPr>
      </w:pPr>
      <w:r>
        <w:rPr>
          <w:spacing w:val="-2"/>
          <w:sz w:val="24"/>
        </w:rPr>
        <w:t>Access</w:t>
      </w:r>
    </w:p>
    <w:p w:rsidR="00A26EFB" w:rsidRDefault="00937A21">
      <w:pPr>
        <w:pStyle w:val="a3"/>
      </w:pPr>
      <w:r>
        <w:t>З)</w:t>
      </w:r>
      <w:r>
        <w:rPr>
          <w:spacing w:val="-6"/>
        </w:rPr>
        <w:t xml:space="preserve"> </w:t>
      </w:r>
      <w:r>
        <w:t>Медиа</w:t>
      </w:r>
      <w:r>
        <w:rPr>
          <w:spacing w:val="-6"/>
        </w:rPr>
        <w:t xml:space="preserve"> </w:t>
      </w:r>
      <w:r>
        <w:rPr>
          <w:spacing w:val="-2"/>
        </w:rPr>
        <w:t>проигрыватель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494"/>
        </w:tabs>
        <w:spacing w:before="19" w:line="261" w:lineRule="auto"/>
        <w:ind w:left="1135" w:right="918" w:firstLine="0"/>
        <w:rPr>
          <w:b w:val="0"/>
        </w:rPr>
      </w:pPr>
      <w:r>
        <w:t>Напишите</w:t>
      </w:r>
      <w:r>
        <w:rPr>
          <w:b w:val="0"/>
          <w:spacing w:val="-5"/>
        </w:rPr>
        <w:t xml:space="preserve"> </w:t>
      </w:r>
      <w:r>
        <w:t>1</w:t>
      </w:r>
      <w:r>
        <w:rPr>
          <w:b w:val="0"/>
          <w:spacing w:val="-4"/>
        </w:rPr>
        <w:t xml:space="preserve"> </w:t>
      </w:r>
      <w:r>
        <w:t>словом</w:t>
      </w:r>
      <w:r>
        <w:rPr>
          <w:b w:val="0"/>
          <w:spacing w:val="-5"/>
        </w:rPr>
        <w:t xml:space="preserve"> </w:t>
      </w:r>
      <w:r>
        <w:t>на</w:t>
      </w:r>
      <w:r>
        <w:rPr>
          <w:b w:val="0"/>
          <w:spacing w:val="-4"/>
        </w:rPr>
        <w:t xml:space="preserve"> </w:t>
      </w:r>
      <w:r>
        <w:t>английском</w:t>
      </w:r>
      <w:r>
        <w:rPr>
          <w:b w:val="0"/>
          <w:spacing w:val="-5"/>
        </w:rPr>
        <w:t xml:space="preserve"> </w:t>
      </w:r>
      <w:r>
        <w:t>языке</w:t>
      </w:r>
      <w:r>
        <w:rPr>
          <w:b w:val="0"/>
          <w:spacing w:val="-5"/>
        </w:rPr>
        <w:t xml:space="preserve"> </w:t>
      </w:r>
      <w:r>
        <w:t>название</w:t>
      </w:r>
      <w:r>
        <w:rPr>
          <w:b w:val="0"/>
          <w:spacing w:val="-5"/>
        </w:rPr>
        <w:t xml:space="preserve"> </w:t>
      </w:r>
      <w:r>
        <w:t>простейшего</w:t>
      </w:r>
      <w:r>
        <w:rPr>
          <w:b w:val="0"/>
          <w:spacing w:val="-4"/>
        </w:rPr>
        <w:t xml:space="preserve"> </w:t>
      </w:r>
      <w:r>
        <w:t>графического</w:t>
      </w:r>
      <w:r>
        <w:rPr>
          <w:b w:val="0"/>
        </w:rPr>
        <w:t xml:space="preserve"> </w:t>
      </w:r>
      <w:r>
        <w:t>редактора,</w:t>
      </w:r>
      <w:r>
        <w:rPr>
          <w:b w:val="0"/>
        </w:rPr>
        <w:t xml:space="preserve"> </w:t>
      </w:r>
      <w:r>
        <w:t>который</w:t>
      </w:r>
      <w:r>
        <w:rPr>
          <w:b w:val="0"/>
        </w:rPr>
        <w:t xml:space="preserve"> </w:t>
      </w:r>
      <w:r>
        <w:t>входит</w:t>
      </w:r>
      <w:r>
        <w:rPr>
          <w:b w:val="0"/>
        </w:rPr>
        <w:t xml:space="preserve"> </w:t>
      </w:r>
      <w:r>
        <w:t>в</w:t>
      </w:r>
      <w:r>
        <w:rPr>
          <w:b w:val="0"/>
        </w:rPr>
        <w:t xml:space="preserve"> </w:t>
      </w:r>
      <w:r>
        <w:t>состав</w:t>
      </w:r>
      <w:r>
        <w:rPr>
          <w:b w:val="0"/>
        </w:rPr>
        <w:t xml:space="preserve"> </w:t>
      </w:r>
      <w:r>
        <w:t>MS</w:t>
      </w:r>
      <w:r>
        <w:rPr>
          <w:b w:val="0"/>
        </w:rPr>
        <w:t xml:space="preserve"> </w:t>
      </w:r>
      <w:r>
        <w:t>Windows</w:t>
      </w:r>
    </w:p>
    <w:p w:rsidR="00A26EFB" w:rsidRDefault="00937A21">
      <w:pPr>
        <w:spacing w:line="262" w:lineRule="exact"/>
        <w:ind w:left="1135"/>
        <w:rPr>
          <w:i/>
          <w:sz w:val="24"/>
        </w:rPr>
      </w:pPr>
      <w:r>
        <w:rPr>
          <w:i/>
          <w:sz w:val="24"/>
        </w:rPr>
        <w:t>Запишите</w:t>
      </w:r>
      <w:r>
        <w:rPr>
          <w:spacing w:val="-14"/>
          <w:sz w:val="24"/>
        </w:rPr>
        <w:t xml:space="preserve"> </w:t>
      </w:r>
      <w:r>
        <w:rPr>
          <w:i/>
          <w:spacing w:val="-2"/>
          <w:sz w:val="24"/>
        </w:rPr>
        <w:t>ответ:</w:t>
      </w:r>
    </w:p>
    <w:p w:rsidR="00A26EFB" w:rsidRDefault="00937A21">
      <w:pPr>
        <w:pStyle w:val="a4"/>
        <w:numPr>
          <w:ilvl w:val="0"/>
          <w:numId w:val="9"/>
        </w:numPr>
        <w:tabs>
          <w:tab w:val="left" w:pos="1494"/>
        </w:tabs>
        <w:spacing w:before="19"/>
        <w:ind w:left="1494" w:hanging="359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чего</w:t>
      </w:r>
      <w:r>
        <w:rPr>
          <w:spacing w:val="-7"/>
          <w:sz w:val="24"/>
        </w:rPr>
        <w:t xml:space="preserve"> </w:t>
      </w:r>
      <w:r>
        <w:rPr>
          <w:sz w:val="24"/>
        </w:rPr>
        <w:t>нужны</w:t>
      </w:r>
      <w:r>
        <w:rPr>
          <w:spacing w:val="-8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p w:rsidR="00A26EFB" w:rsidRDefault="00937A21">
      <w:pPr>
        <w:pStyle w:val="a3"/>
        <w:spacing w:before="17" w:line="256" w:lineRule="auto"/>
        <w:ind w:right="2721"/>
      </w:pPr>
      <w:r>
        <w:t>А)</w:t>
      </w:r>
      <w:r>
        <w:rPr>
          <w:spacing w:val="-7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какие-либо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проблемной</w:t>
      </w:r>
      <w:r>
        <w:rPr>
          <w:spacing w:val="-5"/>
        </w:rPr>
        <w:t xml:space="preserve"> </w:t>
      </w:r>
      <w:r>
        <w:t>области Б) решать математические задачи для определенного класса</w:t>
      </w:r>
    </w:p>
    <w:p w:rsidR="00A26EFB" w:rsidRDefault="00937A21">
      <w:pPr>
        <w:pStyle w:val="a3"/>
        <w:spacing w:line="256" w:lineRule="auto"/>
        <w:ind w:right="4741"/>
      </w:pPr>
      <w:r>
        <w:t>В)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поиска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удаления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5"/>
        </w:rPr>
        <w:t xml:space="preserve"> </w:t>
      </w:r>
      <w:r>
        <w:t>вирусов Г) для распознавания текста и голоса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494"/>
        </w:tabs>
        <w:spacing w:line="273" w:lineRule="exact"/>
        <w:ind w:left="1494" w:hanging="359"/>
        <w:rPr>
          <w:b w:val="0"/>
        </w:rPr>
      </w:pPr>
      <w:r>
        <w:t>Для</w:t>
      </w:r>
      <w:r>
        <w:rPr>
          <w:b w:val="0"/>
          <w:spacing w:val="-11"/>
        </w:rPr>
        <w:t xml:space="preserve"> </w:t>
      </w:r>
      <w:r>
        <w:t>чего</w:t>
      </w:r>
      <w:r>
        <w:rPr>
          <w:b w:val="0"/>
          <w:spacing w:val="-10"/>
        </w:rPr>
        <w:t xml:space="preserve"> </w:t>
      </w:r>
      <w:r>
        <w:t>нужны</w:t>
      </w:r>
      <w:r>
        <w:rPr>
          <w:b w:val="0"/>
          <w:spacing w:val="-10"/>
        </w:rPr>
        <w:t xml:space="preserve"> </w:t>
      </w:r>
      <w:r>
        <w:t>инструментальные</w:t>
      </w:r>
      <w:r>
        <w:rPr>
          <w:b w:val="0"/>
          <w:spacing w:val="-11"/>
        </w:rPr>
        <w:t xml:space="preserve"> </w:t>
      </w:r>
      <w:r>
        <w:rPr>
          <w:spacing w:val="-2"/>
        </w:rPr>
        <w:t>программы</w:t>
      </w:r>
    </w:p>
    <w:p w:rsidR="00A26EFB" w:rsidRDefault="00937A21">
      <w:pPr>
        <w:pStyle w:val="a3"/>
        <w:spacing w:before="17" w:line="254" w:lineRule="auto"/>
        <w:ind w:right="648"/>
      </w:pPr>
      <w:r>
        <w:t>А)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разработки,</w:t>
      </w:r>
      <w:r>
        <w:rPr>
          <w:spacing w:val="-4"/>
        </w:rPr>
        <w:t xml:space="preserve"> </w:t>
      </w:r>
      <w:r>
        <w:t>корректировки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системных</w:t>
      </w:r>
      <w:r>
        <w:rPr>
          <w:spacing w:val="-2"/>
        </w:rPr>
        <w:t xml:space="preserve"> </w:t>
      </w:r>
      <w:r>
        <w:t>про-</w:t>
      </w:r>
      <w:r>
        <w:rPr>
          <w:spacing w:val="-2"/>
        </w:rPr>
        <w:t>грамм</w:t>
      </w:r>
    </w:p>
    <w:p w:rsidR="00A26EFB" w:rsidRDefault="00937A21">
      <w:pPr>
        <w:pStyle w:val="a3"/>
        <w:spacing w:before="3"/>
      </w:pPr>
      <w:r>
        <w:t>Б)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устройствами</w:t>
      </w:r>
      <w:r>
        <w:rPr>
          <w:spacing w:val="-8"/>
        </w:rPr>
        <w:t xml:space="preserve"> </w:t>
      </w:r>
      <w:r>
        <w:t>ввода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вывода</w:t>
      </w:r>
      <w:r>
        <w:rPr>
          <w:spacing w:val="-10"/>
        </w:rPr>
        <w:t xml:space="preserve"> </w:t>
      </w:r>
      <w:r>
        <w:rPr>
          <w:spacing w:val="-2"/>
        </w:rPr>
        <w:t>компьютера</w:t>
      </w:r>
    </w:p>
    <w:p w:rsidR="00A26EFB" w:rsidRDefault="00937A21">
      <w:pPr>
        <w:pStyle w:val="a3"/>
        <w:spacing w:before="16" w:line="256" w:lineRule="auto"/>
        <w:ind w:right="648"/>
      </w:pPr>
      <w:r>
        <w:t>В)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пользователя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дру-гих программ</w:t>
      </w:r>
    </w:p>
    <w:p w:rsidR="00A26EFB" w:rsidRDefault="00937A21">
      <w:pPr>
        <w:pStyle w:val="a3"/>
        <w:spacing w:line="273" w:lineRule="exact"/>
      </w:pPr>
      <w:r>
        <w:t>Г)</w:t>
      </w:r>
      <w:r>
        <w:rPr>
          <w:spacing w:val="-10"/>
        </w:rPr>
        <w:t xml:space="preserve"> </w:t>
      </w:r>
      <w:r>
        <w:t>решать</w:t>
      </w:r>
      <w:r>
        <w:rPr>
          <w:spacing w:val="-7"/>
        </w:rPr>
        <w:t xml:space="preserve"> </w:t>
      </w:r>
      <w:r>
        <w:t>какие-либо</w:t>
      </w:r>
      <w:r>
        <w:rPr>
          <w:spacing w:val="-9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проблемной</w:t>
      </w:r>
      <w:r>
        <w:rPr>
          <w:spacing w:val="-7"/>
        </w:rPr>
        <w:t xml:space="preserve"> </w:t>
      </w:r>
      <w:r>
        <w:rPr>
          <w:spacing w:val="-2"/>
        </w:rPr>
        <w:t>области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494"/>
        </w:tabs>
        <w:spacing w:before="24"/>
        <w:ind w:left="1494" w:hanging="359"/>
      </w:pPr>
      <w:r>
        <w:t>В</w:t>
      </w:r>
      <w:r>
        <w:rPr>
          <w:b w:val="0"/>
          <w:spacing w:val="-12"/>
        </w:rPr>
        <w:t xml:space="preserve"> </w:t>
      </w:r>
      <w:r>
        <w:t>прикладное</w:t>
      </w:r>
      <w:r>
        <w:rPr>
          <w:b w:val="0"/>
          <w:spacing w:val="-11"/>
        </w:rPr>
        <w:t xml:space="preserve"> </w:t>
      </w:r>
      <w:r>
        <w:t>программное</w:t>
      </w:r>
      <w:r>
        <w:rPr>
          <w:b w:val="0"/>
          <w:spacing w:val="-12"/>
        </w:rPr>
        <w:t xml:space="preserve"> </w:t>
      </w:r>
      <w:r>
        <w:t>обеспечение</w:t>
      </w:r>
      <w:r>
        <w:rPr>
          <w:b w:val="0"/>
          <w:spacing w:val="-11"/>
        </w:rPr>
        <w:t xml:space="preserve"> </w:t>
      </w:r>
      <w:r>
        <w:rPr>
          <w:spacing w:val="-2"/>
        </w:rPr>
        <w:t>входят:</w:t>
      </w:r>
    </w:p>
    <w:p w:rsidR="00A26EFB" w:rsidRDefault="00937A21">
      <w:pPr>
        <w:pStyle w:val="a3"/>
        <w:spacing w:before="12" w:line="256" w:lineRule="auto"/>
        <w:ind w:right="6968"/>
      </w:pPr>
      <w:r>
        <w:t>А)</w:t>
      </w:r>
      <w:r>
        <w:rPr>
          <w:spacing w:val="-15"/>
        </w:rPr>
        <w:t xml:space="preserve"> </w:t>
      </w:r>
      <w:r>
        <w:t>языки</w:t>
      </w:r>
      <w:r>
        <w:rPr>
          <w:spacing w:val="-15"/>
        </w:rPr>
        <w:t xml:space="preserve"> </w:t>
      </w:r>
      <w:r>
        <w:t>программирования Б) операционные системы</w:t>
      </w:r>
    </w:p>
    <w:p w:rsidR="00A26EFB" w:rsidRDefault="00937A21">
      <w:pPr>
        <w:pStyle w:val="a3"/>
        <w:spacing w:line="256" w:lineRule="auto"/>
        <w:ind w:right="4741"/>
      </w:pPr>
      <w:r>
        <w:t>В)</w:t>
      </w:r>
      <w:r>
        <w:rPr>
          <w:spacing w:val="-9"/>
        </w:rPr>
        <w:t xml:space="preserve"> </w:t>
      </w:r>
      <w:r>
        <w:t>все</w:t>
      </w:r>
      <w:r>
        <w:rPr>
          <w:spacing w:val="-9"/>
        </w:rPr>
        <w:t xml:space="preserve"> </w:t>
      </w:r>
      <w:r>
        <w:t>программы,</w:t>
      </w:r>
      <w:r>
        <w:rPr>
          <w:spacing w:val="-5"/>
        </w:rPr>
        <w:t xml:space="preserve"> </w:t>
      </w:r>
      <w:r>
        <w:t>установленные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компьютере Г) текстовые редакторы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135"/>
          <w:tab w:val="left" w:pos="1493"/>
        </w:tabs>
        <w:spacing w:line="261" w:lineRule="auto"/>
        <w:ind w:left="1135" w:right="1347" w:hanging="1"/>
        <w:rPr>
          <w:b w:val="0"/>
        </w:rPr>
      </w:pPr>
      <w:r>
        <w:t>Программа,</w:t>
      </w:r>
      <w:r>
        <w:rPr>
          <w:b w:val="0"/>
        </w:rPr>
        <w:t xml:space="preserve"> </w:t>
      </w:r>
      <w:r>
        <w:t>предназначенная</w:t>
      </w:r>
      <w:r>
        <w:rPr>
          <w:b w:val="0"/>
        </w:rPr>
        <w:t xml:space="preserve"> </w:t>
      </w:r>
      <w:r>
        <w:t>для</w:t>
      </w:r>
      <w:r>
        <w:rPr>
          <w:b w:val="0"/>
        </w:rPr>
        <w:t xml:space="preserve"> </w:t>
      </w:r>
      <w:r>
        <w:t>автоматизации</w:t>
      </w:r>
      <w:r>
        <w:rPr>
          <w:b w:val="0"/>
        </w:rPr>
        <w:t xml:space="preserve"> </w:t>
      </w:r>
      <w:r>
        <w:t>процессов</w:t>
      </w:r>
      <w:r>
        <w:rPr>
          <w:b w:val="0"/>
        </w:rPr>
        <w:t xml:space="preserve"> </w:t>
      </w:r>
      <w:r>
        <w:t>построения</w:t>
      </w:r>
      <w:r>
        <w:rPr>
          <w:b w:val="0"/>
        </w:rPr>
        <w:t xml:space="preserve"> </w:t>
      </w:r>
      <w:r>
        <w:t>на</w:t>
      </w:r>
      <w:r>
        <w:rPr>
          <w:b w:val="0"/>
        </w:rPr>
        <w:t xml:space="preserve"> </w:t>
      </w:r>
      <w:r>
        <w:t>экране</w:t>
      </w:r>
      <w:r>
        <w:rPr>
          <w:b w:val="0"/>
        </w:rPr>
        <w:t xml:space="preserve"> </w:t>
      </w:r>
      <w:r>
        <w:t>дисплея</w:t>
      </w:r>
      <w:r>
        <w:rPr>
          <w:b w:val="0"/>
        </w:rPr>
        <w:t xml:space="preserve"> </w:t>
      </w:r>
      <w:r>
        <w:t>графических</w:t>
      </w:r>
      <w:r>
        <w:rPr>
          <w:b w:val="0"/>
        </w:rPr>
        <w:t xml:space="preserve"> </w:t>
      </w:r>
      <w:r>
        <w:t>изображений</w:t>
      </w:r>
    </w:p>
    <w:p w:rsidR="00A26EFB" w:rsidRDefault="00937A21">
      <w:pPr>
        <w:pStyle w:val="a3"/>
        <w:spacing w:line="256" w:lineRule="auto"/>
        <w:ind w:right="7258"/>
      </w:pPr>
      <w:r>
        <w:t>А)</w:t>
      </w:r>
      <w:r>
        <w:rPr>
          <w:spacing w:val="-15"/>
        </w:rPr>
        <w:t xml:space="preserve"> </w:t>
      </w:r>
      <w:r>
        <w:t>Графический</w:t>
      </w:r>
      <w:r>
        <w:rPr>
          <w:spacing w:val="-15"/>
        </w:rPr>
        <w:t xml:space="preserve"> </w:t>
      </w:r>
      <w:r>
        <w:t>редактор Б) Фотошоп</w:t>
      </w:r>
    </w:p>
    <w:p w:rsidR="00A26EFB" w:rsidRDefault="00937A21">
      <w:pPr>
        <w:pStyle w:val="a3"/>
        <w:spacing w:line="273" w:lineRule="exact"/>
      </w:pPr>
      <w:r>
        <w:t>В)</w:t>
      </w:r>
      <w:r>
        <w:rPr>
          <w:spacing w:val="-6"/>
        </w:rPr>
        <w:t xml:space="preserve"> </w:t>
      </w:r>
      <w:r>
        <w:rPr>
          <w:spacing w:val="-2"/>
        </w:rPr>
        <w:t>Direcxt</w:t>
      </w:r>
    </w:p>
    <w:p w:rsidR="00A26EFB" w:rsidRDefault="00937A21">
      <w:pPr>
        <w:pStyle w:val="a3"/>
        <w:spacing w:before="1"/>
      </w:pPr>
      <w:r>
        <w:t>Г)</w:t>
      </w:r>
      <w:r>
        <w:rPr>
          <w:spacing w:val="-4"/>
        </w:rPr>
        <w:t xml:space="preserve"> </w:t>
      </w:r>
      <w:r>
        <w:rPr>
          <w:spacing w:val="-2"/>
        </w:rPr>
        <w:t>Видеоковертер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494"/>
        </w:tabs>
        <w:spacing w:before="17"/>
        <w:ind w:left="1494" w:hanging="359"/>
        <w:rPr>
          <w:b w:val="0"/>
        </w:rPr>
      </w:pPr>
      <w:r>
        <w:t>Какая</w:t>
      </w:r>
      <w:r>
        <w:rPr>
          <w:b w:val="0"/>
          <w:spacing w:val="-9"/>
        </w:rPr>
        <w:t xml:space="preserve"> </w:t>
      </w:r>
      <w:r>
        <w:t>программа</w:t>
      </w:r>
      <w:r>
        <w:rPr>
          <w:b w:val="0"/>
          <w:spacing w:val="-10"/>
        </w:rPr>
        <w:t xml:space="preserve"> </w:t>
      </w:r>
      <w:r>
        <w:t>предназначена</w:t>
      </w:r>
      <w:r>
        <w:rPr>
          <w:b w:val="0"/>
          <w:spacing w:val="-8"/>
        </w:rPr>
        <w:t xml:space="preserve"> </w:t>
      </w:r>
      <w:r>
        <w:t>для</w:t>
      </w:r>
      <w:r>
        <w:rPr>
          <w:b w:val="0"/>
          <w:spacing w:val="-9"/>
        </w:rPr>
        <w:t xml:space="preserve"> </w:t>
      </w:r>
      <w:r>
        <w:t>работы</w:t>
      </w:r>
      <w:r>
        <w:rPr>
          <w:b w:val="0"/>
          <w:spacing w:val="-8"/>
        </w:rPr>
        <w:t xml:space="preserve"> </w:t>
      </w:r>
      <w:r>
        <w:t>с</w:t>
      </w:r>
      <w:r>
        <w:rPr>
          <w:b w:val="0"/>
          <w:spacing w:val="-9"/>
        </w:rPr>
        <w:t xml:space="preserve"> </w:t>
      </w:r>
      <w:r>
        <w:t>базами</w:t>
      </w:r>
      <w:r>
        <w:rPr>
          <w:b w:val="0"/>
          <w:spacing w:val="-7"/>
        </w:rPr>
        <w:t xml:space="preserve"> </w:t>
      </w:r>
      <w:r>
        <w:rPr>
          <w:spacing w:val="-2"/>
        </w:rPr>
        <w:t>данных</w:t>
      </w:r>
    </w:p>
    <w:p w:rsidR="00A26EFB" w:rsidRDefault="00937A21">
      <w:pPr>
        <w:pStyle w:val="a3"/>
        <w:spacing w:before="19" w:line="254" w:lineRule="auto"/>
        <w:ind w:right="7258"/>
      </w:pPr>
      <w:r>
        <w:t>А)</w:t>
      </w:r>
      <w:r>
        <w:rPr>
          <w:spacing w:val="-15"/>
        </w:rPr>
        <w:t xml:space="preserve"> </w:t>
      </w:r>
      <w:r>
        <w:t>Табличный</w:t>
      </w:r>
      <w:r>
        <w:rPr>
          <w:spacing w:val="-15"/>
        </w:rPr>
        <w:t xml:space="preserve"> </w:t>
      </w:r>
      <w:r>
        <w:t>процессор Б) СУБД</w:t>
      </w:r>
    </w:p>
    <w:p w:rsidR="00A26EFB" w:rsidRDefault="00937A21">
      <w:pPr>
        <w:pStyle w:val="a3"/>
        <w:spacing w:before="3"/>
      </w:pPr>
      <w:r>
        <w:t>В)</w:t>
      </w:r>
      <w:r>
        <w:rPr>
          <w:spacing w:val="-10"/>
        </w:rPr>
        <w:t xml:space="preserve"> </w:t>
      </w:r>
      <w:r>
        <w:t>Графический</w:t>
      </w:r>
      <w:r>
        <w:rPr>
          <w:spacing w:val="-7"/>
        </w:rPr>
        <w:t xml:space="preserve"> </w:t>
      </w:r>
      <w:r>
        <w:rPr>
          <w:spacing w:val="-2"/>
        </w:rPr>
        <w:t>редактор</w:t>
      </w:r>
    </w:p>
    <w:p w:rsidR="00A26EFB" w:rsidRDefault="00937A21">
      <w:pPr>
        <w:pStyle w:val="a3"/>
        <w:spacing w:before="17"/>
      </w:pPr>
      <w:r>
        <w:t>Д)</w:t>
      </w:r>
      <w:r>
        <w:rPr>
          <w:spacing w:val="-9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rPr>
          <w:spacing w:val="-2"/>
        </w:rPr>
        <w:t>программирования</w:t>
      </w:r>
    </w:p>
    <w:p w:rsidR="00A26EFB" w:rsidRDefault="00937A21">
      <w:pPr>
        <w:pStyle w:val="1"/>
        <w:numPr>
          <w:ilvl w:val="0"/>
          <w:numId w:val="9"/>
        </w:numPr>
        <w:tabs>
          <w:tab w:val="left" w:pos="1494"/>
        </w:tabs>
        <w:spacing w:before="19"/>
        <w:ind w:left="1494" w:hanging="359"/>
        <w:rPr>
          <w:b w:val="0"/>
        </w:rPr>
      </w:pPr>
      <w:r>
        <w:t>К</w:t>
      </w:r>
      <w:r>
        <w:rPr>
          <w:b w:val="0"/>
          <w:spacing w:val="-5"/>
        </w:rPr>
        <w:t xml:space="preserve"> </w:t>
      </w:r>
      <w:r>
        <w:t>какой</w:t>
      </w:r>
      <w:r>
        <w:rPr>
          <w:b w:val="0"/>
          <w:spacing w:val="-5"/>
        </w:rPr>
        <w:t xml:space="preserve"> </w:t>
      </w:r>
      <w:r>
        <w:t>из</w:t>
      </w:r>
      <w:r>
        <w:rPr>
          <w:b w:val="0"/>
          <w:spacing w:val="-9"/>
        </w:rPr>
        <w:t xml:space="preserve"> </w:t>
      </w:r>
      <w:r>
        <w:t>типов</w:t>
      </w:r>
      <w:r>
        <w:rPr>
          <w:b w:val="0"/>
          <w:spacing w:val="-8"/>
        </w:rPr>
        <w:t xml:space="preserve"> </w:t>
      </w:r>
      <w:r>
        <w:t>программ</w:t>
      </w:r>
      <w:r>
        <w:rPr>
          <w:b w:val="0"/>
          <w:spacing w:val="-7"/>
        </w:rPr>
        <w:t xml:space="preserve"> </w:t>
      </w:r>
      <w:r>
        <w:t>относится</w:t>
      </w:r>
      <w:r>
        <w:rPr>
          <w:b w:val="0"/>
          <w:spacing w:val="-7"/>
        </w:rPr>
        <w:t xml:space="preserve"> </w:t>
      </w:r>
      <w:r>
        <w:t>MS</w:t>
      </w:r>
      <w:r>
        <w:rPr>
          <w:b w:val="0"/>
          <w:spacing w:val="-5"/>
        </w:rPr>
        <w:t xml:space="preserve"> </w:t>
      </w:r>
      <w:r>
        <w:rPr>
          <w:spacing w:val="-2"/>
        </w:rPr>
        <w:t>Office</w:t>
      </w:r>
    </w:p>
    <w:p w:rsidR="00A26EFB" w:rsidRDefault="00937A21">
      <w:pPr>
        <w:pStyle w:val="a3"/>
        <w:spacing w:before="17" w:line="256" w:lineRule="auto"/>
        <w:ind w:right="7258"/>
      </w:pPr>
      <w:r>
        <w:t>А) Текстовый редактор</w:t>
      </w:r>
      <w:r>
        <w:rPr>
          <w:spacing w:val="40"/>
        </w:rPr>
        <w:t xml:space="preserve"> </w:t>
      </w:r>
      <w:r>
        <w:t>Б) Табличный процессор В)</w:t>
      </w:r>
      <w:r>
        <w:rPr>
          <w:spacing w:val="-15"/>
        </w:rPr>
        <w:t xml:space="preserve"> </w:t>
      </w:r>
      <w:r>
        <w:t>Операционная</w:t>
      </w:r>
      <w:r>
        <w:rPr>
          <w:spacing w:val="-15"/>
        </w:rPr>
        <w:t xml:space="preserve"> </w:t>
      </w:r>
      <w:r>
        <w:t>система</w:t>
      </w:r>
    </w:p>
    <w:p w:rsidR="00A26EFB" w:rsidRDefault="00937A21">
      <w:pPr>
        <w:pStyle w:val="a3"/>
        <w:spacing w:line="256" w:lineRule="auto"/>
        <w:ind w:right="6611"/>
      </w:pPr>
      <w:r>
        <w:t>Г) Система программирования Д)</w:t>
      </w:r>
      <w:r>
        <w:rPr>
          <w:spacing w:val="-14"/>
        </w:rPr>
        <w:t xml:space="preserve"> </w:t>
      </w:r>
      <w:r>
        <w:t>Пакет</w:t>
      </w:r>
      <w:r>
        <w:rPr>
          <w:spacing w:val="-14"/>
        </w:rPr>
        <w:t xml:space="preserve"> </w:t>
      </w:r>
      <w:r>
        <w:t>прикладных</w:t>
      </w:r>
      <w:r>
        <w:rPr>
          <w:spacing w:val="-12"/>
        </w:rPr>
        <w:t xml:space="preserve"> </w:t>
      </w:r>
      <w:r>
        <w:t xml:space="preserve">программ </w:t>
      </w:r>
      <w:r>
        <w:rPr>
          <w:spacing w:val="-2"/>
        </w:rPr>
        <w:t>Ответы:</w:t>
      </w:r>
    </w:p>
    <w:p w:rsidR="00A26EFB" w:rsidRDefault="00A26EFB">
      <w:pPr>
        <w:pStyle w:val="a3"/>
        <w:spacing w:line="256" w:lineRule="auto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64"/>
        <w:ind w:left="1393" w:hanging="258"/>
        <w:rPr>
          <w:sz w:val="24"/>
        </w:rPr>
      </w:pPr>
      <w:r>
        <w:rPr>
          <w:spacing w:val="-10"/>
          <w:sz w:val="24"/>
        </w:rPr>
        <w:t>Б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9"/>
        <w:ind w:left="1393" w:hanging="258"/>
        <w:rPr>
          <w:sz w:val="24"/>
        </w:rPr>
      </w:pPr>
      <w:r>
        <w:rPr>
          <w:sz w:val="24"/>
        </w:rPr>
        <w:t>А;</w:t>
      </w:r>
      <w:r>
        <w:rPr>
          <w:spacing w:val="-4"/>
          <w:sz w:val="24"/>
        </w:rPr>
        <w:t xml:space="preserve"> </w:t>
      </w:r>
      <w:r>
        <w:rPr>
          <w:sz w:val="24"/>
        </w:rPr>
        <w:t>Б;</w:t>
      </w:r>
      <w:r>
        <w:rPr>
          <w:spacing w:val="-3"/>
          <w:sz w:val="24"/>
        </w:rPr>
        <w:t xml:space="preserve"> </w:t>
      </w:r>
      <w:r>
        <w:rPr>
          <w:sz w:val="24"/>
        </w:rPr>
        <w:t>Д;</w:t>
      </w:r>
      <w:r>
        <w:rPr>
          <w:spacing w:val="-3"/>
          <w:sz w:val="24"/>
        </w:rPr>
        <w:t xml:space="preserve"> </w:t>
      </w:r>
      <w:r>
        <w:rPr>
          <w:sz w:val="24"/>
        </w:rPr>
        <w:t>Е;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Ж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7"/>
        <w:ind w:left="1393" w:hanging="258"/>
        <w:rPr>
          <w:sz w:val="24"/>
        </w:rPr>
      </w:pPr>
      <w:r>
        <w:rPr>
          <w:spacing w:val="-10"/>
          <w:sz w:val="24"/>
        </w:rPr>
        <w:t>А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9"/>
        <w:ind w:left="1393" w:hanging="258"/>
        <w:rPr>
          <w:sz w:val="24"/>
        </w:rPr>
      </w:pPr>
      <w:r>
        <w:rPr>
          <w:spacing w:val="-10"/>
          <w:sz w:val="24"/>
        </w:rPr>
        <w:t>Б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7"/>
        <w:ind w:left="1393" w:hanging="258"/>
        <w:rPr>
          <w:sz w:val="24"/>
        </w:rPr>
      </w:pPr>
      <w:r>
        <w:rPr>
          <w:spacing w:val="-10"/>
          <w:sz w:val="24"/>
        </w:rPr>
        <w:t>Б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9"/>
        <w:ind w:left="1393" w:hanging="258"/>
        <w:rPr>
          <w:sz w:val="24"/>
        </w:rPr>
      </w:pPr>
      <w:r>
        <w:rPr>
          <w:spacing w:val="-10"/>
          <w:sz w:val="24"/>
        </w:rPr>
        <w:t>В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7"/>
        <w:ind w:left="1393" w:hanging="258"/>
        <w:rPr>
          <w:sz w:val="24"/>
        </w:rPr>
      </w:pPr>
      <w:r>
        <w:rPr>
          <w:spacing w:val="-10"/>
          <w:sz w:val="24"/>
        </w:rPr>
        <w:t>А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9"/>
        <w:ind w:left="1393" w:hanging="258"/>
        <w:rPr>
          <w:sz w:val="24"/>
        </w:rPr>
      </w:pPr>
      <w:r>
        <w:rPr>
          <w:spacing w:val="-10"/>
          <w:sz w:val="24"/>
        </w:rPr>
        <w:t>Б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393"/>
        </w:tabs>
        <w:spacing w:before="17"/>
        <w:ind w:left="1393" w:hanging="258"/>
        <w:rPr>
          <w:sz w:val="24"/>
        </w:rPr>
      </w:pPr>
      <w:r>
        <w:rPr>
          <w:spacing w:val="-2"/>
          <w:sz w:val="24"/>
        </w:rPr>
        <w:t>"КОМПИЛЯТОР".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9"/>
        <w:ind w:left="1513" w:hanging="378"/>
        <w:rPr>
          <w:sz w:val="24"/>
        </w:rPr>
      </w:pPr>
      <w:r>
        <w:rPr>
          <w:sz w:val="24"/>
        </w:rPr>
        <w:t>1Е;</w:t>
      </w:r>
      <w:r>
        <w:rPr>
          <w:spacing w:val="53"/>
          <w:sz w:val="24"/>
        </w:rPr>
        <w:t xml:space="preserve"> </w:t>
      </w:r>
      <w:r>
        <w:rPr>
          <w:sz w:val="24"/>
        </w:rPr>
        <w:t>2В;</w:t>
      </w:r>
      <w:r>
        <w:rPr>
          <w:spacing w:val="54"/>
          <w:sz w:val="24"/>
        </w:rPr>
        <w:t xml:space="preserve"> </w:t>
      </w:r>
      <w:r>
        <w:rPr>
          <w:sz w:val="24"/>
        </w:rPr>
        <w:t>3Ж;</w:t>
      </w:r>
      <w:r>
        <w:rPr>
          <w:spacing w:val="-4"/>
          <w:sz w:val="24"/>
        </w:rPr>
        <w:t xml:space="preserve"> </w:t>
      </w:r>
      <w:r>
        <w:rPr>
          <w:sz w:val="24"/>
        </w:rPr>
        <w:t>4Б;</w:t>
      </w:r>
      <w:r>
        <w:rPr>
          <w:spacing w:val="-3"/>
          <w:sz w:val="24"/>
        </w:rPr>
        <w:t xml:space="preserve"> </w:t>
      </w:r>
      <w:r>
        <w:rPr>
          <w:sz w:val="24"/>
        </w:rPr>
        <w:t>5З;</w:t>
      </w:r>
      <w:r>
        <w:rPr>
          <w:spacing w:val="-3"/>
          <w:sz w:val="24"/>
        </w:rPr>
        <w:t xml:space="preserve"> </w:t>
      </w:r>
      <w:r>
        <w:rPr>
          <w:sz w:val="24"/>
        </w:rPr>
        <w:t>6Д;</w:t>
      </w:r>
      <w:r>
        <w:rPr>
          <w:spacing w:val="-3"/>
          <w:sz w:val="24"/>
        </w:rPr>
        <w:t xml:space="preserve"> </w:t>
      </w:r>
      <w:r>
        <w:rPr>
          <w:sz w:val="24"/>
        </w:rPr>
        <w:t>7Г;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8А;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7"/>
        <w:ind w:left="1513" w:hanging="378"/>
        <w:rPr>
          <w:sz w:val="24"/>
        </w:rPr>
      </w:pPr>
      <w:r>
        <w:rPr>
          <w:spacing w:val="-2"/>
          <w:sz w:val="24"/>
        </w:rPr>
        <w:t>"paint".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9"/>
        <w:ind w:left="1513" w:hanging="378"/>
        <w:rPr>
          <w:sz w:val="24"/>
        </w:rPr>
      </w:pPr>
      <w:r>
        <w:rPr>
          <w:spacing w:val="-10"/>
          <w:sz w:val="24"/>
        </w:rPr>
        <w:t>А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7"/>
        <w:ind w:left="1513" w:hanging="378"/>
        <w:rPr>
          <w:sz w:val="24"/>
        </w:rPr>
      </w:pPr>
      <w:r>
        <w:rPr>
          <w:spacing w:val="-10"/>
          <w:sz w:val="24"/>
        </w:rPr>
        <w:t>А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9"/>
        <w:ind w:left="1513" w:hanging="378"/>
        <w:rPr>
          <w:sz w:val="24"/>
        </w:rPr>
      </w:pPr>
      <w:r>
        <w:rPr>
          <w:spacing w:val="-10"/>
          <w:sz w:val="24"/>
        </w:rPr>
        <w:t>Г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7"/>
        <w:ind w:left="1513" w:hanging="378"/>
        <w:rPr>
          <w:sz w:val="24"/>
        </w:rPr>
      </w:pPr>
      <w:r>
        <w:rPr>
          <w:spacing w:val="-10"/>
          <w:sz w:val="24"/>
        </w:rPr>
        <w:t>А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9"/>
        <w:ind w:left="1513" w:hanging="378"/>
        <w:rPr>
          <w:sz w:val="24"/>
        </w:rPr>
      </w:pPr>
      <w:r>
        <w:rPr>
          <w:spacing w:val="-10"/>
          <w:sz w:val="24"/>
        </w:rPr>
        <w:t>Б</w:t>
      </w:r>
    </w:p>
    <w:p w:rsidR="00A26EFB" w:rsidRDefault="00937A21">
      <w:pPr>
        <w:pStyle w:val="a4"/>
        <w:numPr>
          <w:ilvl w:val="0"/>
          <w:numId w:val="11"/>
        </w:numPr>
        <w:tabs>
          <w:tab w:val="left" w:pos="1513"/>
        </w:tabs>
        <w:spacing w:before="17"/>
        <w:ind w:left="1513" w:hanging="378"/>
        <w:rPr>
          <w:sz w:val="24"/>
        </w:rPr>
      </w:pPr>
      <w:r>
        <w:rPr>
          <w:spacing w:val="-10"/>
          <w:sz w:val="24"/>
        </w:rPr>
        <w:t>Д</w:t>
      </w:r>
    </w:p>
    <w:p w:rsidR="00A26EFB" w:rsidRDefault="00937A21">
      <w:pPr>
        <w:pStyle w:val="a3"/>
      </w:pPr>
      <w:r>
        <w:rPr>
          <w:spacing w:val="-4"/>
        </w:rPr>
        <w:t>Ппап</w:t>
      </w:r>
    </w:p>
    <w:p w:rsidR="00A26EFB" w:rsidRDefault="00937A21">
      <w:pPr>
        <w:pStyle w:val="1"/>
        <w:spacing w:before="187"/>
        <w:ind w:left="857" w:right="287"/>
        <w:jc w:val="center"/>
      </w:pPr>
      <w:r>
        <w:t>Задание</w:t>
      </w:r>
      <w:r>
        <w:rPr>
          <w:b w:val="0"/>
          <w:spacing w:val="-9"/>
        </w:rPr>
        <w:t xml:space="preserve"> </w:t>
      </w:r>
      <w:r>
        <w:t>для</w:t>
      </w:r>
      <w:r>
        <w:rPr>
          <w:b w:val="0"/>
          <w:spacing w:val="-11"/>
        </w:rPr>
        <w:t xml:space="preserve"> </w:t>
      </w:r>
      <w:r>
        <w:t>тестированного</w:t>
      </w:r>
      <w:r>
        <w:rPr>
          <w:b w:val="0"/>
          <w:spacing w:val="-8"/>
        </w:rPr>
        <w:t xml:space="preserve"> </w:t>
      </w:r>
      <w:r>
        <w:t>контроля</w:t>
      </w:r>
      <w:r>
        <w:rPr>
          <w:b w:val="0"/>
          <w:spacing w:val="-9"/>
        </w:rPr>
        <w:t xml:space="preserve"> </w:t>
      </w:r>
      <w:r>
        <w:t>по</w:t>
      </w:r>
      <w:r>
        <w:rPr>
          <w:b w:val="0"/>
          <w:spacing w:val="-10"/>
        </w:rPr>
        <w:t xml:space="preserve"> </w:t>
      </w:r>
      <w:r>
        <w:rPr>
          <w:spacing w:val="-2"/>
        </w:rPr>
        <w:t>разделу</w:t>
      </w:r>
    </w:p>
    <w:p w:rsidR="00A26EFB" w:rsidRDefault="00937A21">
      <w:pPr>
        <w:spacing w:before="3" w:line="276" w:lineRule="auto"/>
        <w:ind w:left="857" w:right="283"/>
        <w:jc w:val="center"/>
        <w:rPr>
          <w:b/>
        </w:rPr>
      </w:pPr>
      <w:r>
        <w:rPr>
          <w:b/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презентаций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средствами</w:t>
      </w:r>
      <w:r>
        <w:rPr>
          <w:sz w:val="24"/>
        </w:rPr>
        <w:t xml:space="preserve"> </w:t>
      </w:r>
      <w:r>
        <w:rPr>
          <w:b/>
          <w:sz w:val="24"/>
        </w:rPr>
        <w:t>PowerPoint</w:t>
      </w:r>
      <w:r>
        <w:rPr>
          <w:sz w:val="24"/>
        </w:rPr>
        <w:t xml:space="preserve"> </w:t>
      </w:r>
      <w:r>
        <w:rPr>
          <w:b/>
        </w:rPr>
        <w:t>(ОК</w:t>
      </w:r>
      <w:r>
        <w:t xml:space="preserve"> </w:t>
      </w:r>
      <w:r>
        <w:rPr>
          <w:b/>
        </w:rPr>
        <w:t>1-9</w:t>
      </w:r>
      <w:r>
        <w:t xml:space="preserve"> </w:t>
      </w:r>
      <w:r>
        <w:rPr>
          <w:b/>
        </w:rPr>
        <w:t>)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78"/>
        </w:tabs>
        <w:spacing w:line="270" w:lineRule="exact"/>
        <w:ind w:left="178" w:right="6617" w:hanging="179"/>
        <w:jc w:val="center"/>
        <w:rPr>
          <w:sz w:val="22"/>
        </w:rPr>
      </w:pPr>
      <w:r>
        <w:t>PowerPoint</w:t>
      </w:r>
      <w:r>
        <w:rPr>
          <w:b w:val="0"/>
          <w:spacing w:val="-8"/>
        </w:rPr>
        <w:t xml:space="preserve"> </w:t>
      </w:r>
      <w:r>
        <w:t>-</w:t>
      </w:r>
      <w:r>
        <w:rPr>
          <w:b w:val="0"/>
          <w:spacing w:val="-7"/>
        </w:rPr>
        <w:t xml:space="preserve"> </w:t>
      </w:r>
      <w:r>
        <w:t>это</w:t>
      </w:r>
      <w:r>
        <w:rPr>
          <w:b w:val="0"/>
          <w:spacing w:val="-7"/>
        </w:rPr>
        <w:t xml:space="preserve"> </w:t>
      </w:r>
      <w:r>
        <w:rPr>
          <w:spacing w:val="-5"/>
        </w:rPr>
        <w:t>...</w:t>
      </w:r>
    </w:p>
    <w:p w:rsidR="00A26EFB" w:rsidRDefault="00937A21">
      <w:pPr>
        <w:pStyle w:val="a4"/>
        <w:numPr>
          <w:ilvl w:val="0"/>
          <w:numId w:val="13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z w:val="24"/>
        </w:rPr>
        <w:t>анимация,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слайд-</w:t>
      </w:r>
      <w:r>
        <w:rPr>
          <w:spacing w:val="-2"/>
          <w:sz w:val="24"/>
        </w:rPr>
        <w:t>фильмов</w:t>
      </w:r>
    </w:p>
    <w:p w:rsidR="00A26EFB" w:rsidRDefault="00937A21">
      <w:pPr>
        <w:pStyle w:val="a4"/>
        <w:numPr>
          <w:ilvl w:val="0"/>
          <w:numId w:val="13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программа,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слайд-</w:t>
      </w:r>
      <w:r>
        <w:rPr>
          <w:spacing w:val="-2"/>
          <w:sz w:val="24"/>
        </w:rPr>
        <w:t>фильмов</w:t>
      </w:r>
    </w:p>
    <w:p w:rsidR="00A26EFB" w:rsidRDefault="00937A21">
      <w:pPr>
        <w:pStyle w:val="a4"/>
        <w:numPr>
          <w:ilvl w:val="0"/>
          <w:numId w:val="13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текстовый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редактор</w:t>
      </w:r>
    </w:p>
    <w:p w:rsidR="00A26EFB" w:rsidRDefault="00937A21">
      <w:pPr>
        <w:pStyle w:val="a4"/>
        <w:numPr>
          <w:ilvl w:val="0"/>
          <w:numId w:val="13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программа,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рисунков.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14"/>
        </w:tabs>
        <w:spacing w:before="5" w:line="274" w:lineRule="exact"/>
        <w:ind w:left="1314" w:hanging="179"/>
        <w:jc w:val="left"/>
        <w:rPr>
          <w:sz w:val="22"/>
        </w:rPr>
      </w:pPr>
      <w:r>
        <w:t>Элементы</w:t>
      </w:r>
      <w:r>
        <w:rPr>
          <w:b w:val="0"/>
          <w:spacing w:val="-15"/>
        </w:rPr>
        <w:t xml:space="preserve"> </w:t>
      </w:r>
      <w:r>
        <w:t>интерфейса</w:t>
      </w:r>
      <w:r>
        <w:rPr>
          <w:b w:val="0"/>
          <w:spacing w:val="-14"/>
        </w:rPr>
        <w:t xml:space="preserve"> </w:t>
      </w:r>
      <w:r>
        <w:rPr>
          <w:spacing w:val="-2"/>
        </w:rPr>
        <w:t>PowerPoint</w:t>
      </w:r>
    </w:p>
    <w:p w:rsidR="00A26EFB" w:rsidRDefault="00937A21">
      <w:pPr>
        <w:pStyle w:val="a4"/>
        <w:numPr>
          <w:ilvl w:val="0"/>
          <w:numId w:val="14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z w:val="24"/>
        </w:rPr>
        <w:t>заголовок,</w:t>
      </w:r>
      <w:r>
        <w:rPr>
          <w:spacing w:val="-9"/>
          <w:sz w:val="24"/>
        </w:rPr>
        <w:t xml:space="preserve"> </w:t>
      </w:r>
      <w:r>
        <w:rPr>
          <w:sz w:val="24"/>
        </w:rPr>
        <w:t>меню,</w:t>
      </w:r>
      <w:r>
        <w:rPr>
          <w:spacing w:val="-8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т.д.</w:t>
      </w:r>
    </w:p>
    <w:p w:rsidR="00A26EFB" w:rsidRDefault="00937A21">
      <w:pPr>
        <w:pStyle w:val="a4"/>
        <w:numPr>
          <w:ilvl w:val="0"/>
          <w:numId w:val="14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слово,</w:t>
      </w:r>
      <w:r>
        <w:rPr>
          <w:spacing w:val="-8"/>
          <w:sz w:val="24"/>
        </w:rPr>
        <w:t xml:space="preserve"> </w:t>
      </w:r>
      <w:r>
        <w:rPr>
          <w:sz w:val="24"/>
        </w:rPr>
        <w:t>абзац,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строка</w:t>
      </w:r>
    </w:p>
    <w:p w:rsidR="00A26EFB" w:rsidRDefault="00937A21">
      <w:pPr>
        <w:pStyle w:val="a4"/>
        <w:numPr>
          <w:ilvl w:val="0"/>
          <w:numId w:val="14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Экран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монитора</w:t>
      </w:r>
    </w:p>
    <w:p w:rsidR="00A26EFB" w:rsidRDefault="00937A21">
      <w:pPr>
        <w:pStyle w:val="a4"/>
        <w:numPr>
          <w:ilvl w:val="0"/>
          <w:numId w:val="14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Системный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блок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14"/>
        </w:tabs>
        <w:spacing w:before="4" w:line="274" w:lineRule="exact"/>
        <w:ind w:left="1314" w:hanging="179"/>
        <w:jc w:val="left"/>
        <w:rPr>
          <w:sz w:val="22"/>
        </w:rPr>
      </w:pPr>
      <w:r>
        <w:t>Чтобы</w:t>
      </w:r>
      <w:r>
        <w:rPr>
          <w:b w:val="0"/>
          <w:spacing w:val="-9"/>
        </w:rPr>
        <w:t xml:space="preserve"> </w:t>
      </w:r>
      <w:r>
        <w:t>удалить</w:t>
      </w:r>
      <w:r>
        <w:rPr>
          <w:b w:val="0"/>
          <w:spacing w:val="-11"/>
        </w:rPr>
        <w:t xml:space="preserve"> </w:t>
      </w:r>
      <w:r>
        <w:t>текст,</w:t>
      </w:r>
      <w:r>
        <w:rPr>
          <w:b w:val="0"/>
          <w:spacing w:val="-8"/>
        </w:rPr>
        <w:t xml:space="preserve"> </w:t>
      </w:r>
      <w:r>
        <w:t>рисунок</w:t>
      </w:r>
      <w:r>
        <w:rPr>
          <w:b w:val="0"/>
          <w:spacing w:val="-7"/>
        </w:rPr>
        <w:t xml:space="preserve"> </w:t>
      </w:r>
      <w:r>
        <w:t>со</w:t>
      </w:r>
      <w:r>
        <w:rPr>
          <w:b w:val="0"/>
          <w:spacing w:val="-8"/>
        </w:rPr>
        <w:t xml:space="preserve"> </w:t>
      </w:r>
      <w:r>
        <w:t>слайда,</w:t>
      </w:r>
      <w:r>
        <w:rPr>
          <w:b w:val="0"/>
          <w:spacing w:val="-10"/>
        </w:rPr>
        <w:t xml:space="preserve"> </w:t>
      </w:r>
      <w:r>
        <w:t>необходимо</w:t>
      </w:r>
      <w:r>
        <w:rPr>
          <w:b w:val="0"/>
          <w:spacing w:val="-8"/>
        </w:rPr>
        <w:t xml:space="preserve"> </w:t>
      </w:r>
      <w:r>
        <w:rPr>
          <w:spacing w:val="-5"/>
        </w:rPr>
        <w:t>...</w:t>
      </w:r>
    </w:p>
    <w:p w:rsidR="00A26EFB" w:rsidRDefault="00937A21">
      <w:pPr>
        <w:pStyle w:val="a4"/>
        <w:numPr>
          <w:ilvl w:val="0"/>
          <w:numId w:val="15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z w:val="24"/>
        </w:rPr>
        <w:t>Выделить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клавишу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ESC</w:t>
      </w:r>
    </w:p>
    <w:p w:rsidR="00A26EFB" w:rsidRDefault="00937A21">
      <w:pPr>
        <w:pStyle w:val="a4"/>
        <w:numPr>
          <w:ilvl w:val="0"/>
          <w:numId w:val="15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Щелкнуть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объекту</w:t>
      </w:r>
    </w:p>
    <w:p w:rsidR="00A26EFB" w:rsidRDefault="00937A21">
      <w:pPr>
        <w:pStyle w:val="a4"/>
        <w:numPr>
          <w:ilvl w:val="0"/>
          <w:numId w:val="15"/>
        </w:numPr>
        <w:tabs>
          <w:tab w:val="left" w:pos="1134"/>
        </w:tabs>
        <w:spacing w:before="1"/>
        <w:ind w:left="1134" w:hanging="359"/>
        <w:rPr>
          <w:sz w:val="24"/>
        </w:rPr>
      </w:pPr>
      <w:r>
        <w:rPr>
          <w:sz w:val="24"/>
        </w:rPr>
        <w:t>Выделить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клавишу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DELETE</w:t>
      </w:r>
    </w:p>
    <w:p w:rsidR="00A26EFB" w:rsidRDefault="00937A21">
      <w:pPr>
        <w:pStyle w:val="a4"/>
        <w:numPr>
          <w:ilvl w:val="0"/>
          <w:numId w:val="15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Стереть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14"/>
        </w:tabs>
        <w:spacing w:before="4" w:line="274" w:lineRule="exact"/>
        <w:ind w:left="1314" w:hanging="179"/>
        <w:jc w:val="left"/>
        <w:rPr>
          <w:sz w:val="22"/>
        </w:rPr>
      </w:pPr>
      <w:r>
        <w:t>Запуск</w:t>
      </w:r>
      <w:r>
        <w:rPr>
          <w:b w:val="0"/>
          <w:spacing w:val="-12"/>
        </w:rPr>
        <w:t xml:space="preserve"> </w:t>
      </w:r>
      <w:r>
        <w:t>демонстрации</w:t>
      </w:r>
      <w:r>
        <w:rPr>
          <w:b w:val="0"/>
          <w:spacing w:val="-11"/>
        </w:rPr>
        <w:t xml:space="preserve"> </w:t>
      </w:r>
      <w:r>
        <w:rPr>
          <w:spacing w:val="-2"/>
        </w:rPr>
        <w:t>слайдов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spacing w:line="274" w:lineRule="exact"/>
        <w:ind w:left="1842" w:hanging="359"/>
        <w:rPr>
          <w:sz w:val="24"/>
        </w:rPr>
      </w:pPr>
      <w:r>
        <w:rPr>
          <w:sz w:val="24"/>
        </w:rPr>
        <w:t>Показ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презентации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5"/>
          <w:sz w:val="24"/>
        </w:rPr>
        <w:t>F6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5"/>
          <w:sz w:val="24"/>
        </w:rPr>
        <w:t>F5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z w:val="24"/>
        </w:rPr>
        <w:t>Добавить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эффект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14"/>
        </w:tabs>
        <w:spacing w:before="5" w:line="274" w:lineRule="exact"/>
        <w:ind w:left="1314" w:hanging="179"/>
        <w:jc w:val="left"/>
        <w:rPr>
          <w:sz w:val="22"/>
        </w:rPr>
      </w:pPr>
      <w:r>
        <w:t>Можно</w:t>
      </w:r>
      <w:r>
        <w:rPr>
          <w:b w:val="0"/>
          <w:spacing w:val="-7"/>
        </w:rPr>
        <w:t xml:space="preserve"> </w:t>
      </w:r>
      <w:r>
        <w:t>ли</w:t>
      </w:r>
      <w:r>
        <w:rPr>
          <w:b w:val="0"/>
          <w:spacing w:val="-6"/>
        </w:rPr>
        <w:t xml:space="preserve"> </w:t>
      </w:r>
      <w:r>
        <w:t>цвет</w:t>
      </w:r>
      <w:r>
        <w:rPr>
          <w:b w:val="0"/>
          <w:spacing w:val="-5"/>
        </w:rPr>
        <w:t xml:space="preserve"> </w:t>
      </w:r>
      <w:r>
        <w:t>фона</w:t>
      </w:r>
      <w:r>
        <w:rPr>
          <w:b w:val="0"/>
          <w:spacing w:val="-7"/>
        </w:rPr>
        <w:t xml:space="preserve"> </w:t>
      </w:r>
      <w:r>
        <w:t>изменить</w:t>
      </w:r>
      <w:r>
        <w:rPr>
          <w:b w:val="0"/>
          <w:spacing w:val="-10"/>
        </w:rPr>
        <w:t xml:space="preserve"> </w:t>
      </w:r>
      <w:r>
        <w:t>для</w:t>
      </w:r>
      <w:r>
        <w:rPr>
          <w:b w:val="0"/>
          <w:spacing w:val="-8"/>
        </w:rPr>
        <w:t xml:space="preserve"> </w:t>
      </w:r>
      <w:r>
        <w:t>каждого</w:t>
      </w:r>
      <w:r>
        <w:rPr>
          <w:b w:val="0"/>
          <w:spacing w:val="-7"/>
        </w:rPr>
        <w:t xml:space="preserve"> </w:t>
      </w:r>
      <w:r>
        <w:rPr>
          <w:spacing w:val="-2"/>
        </w:rPr>
        <w:t>слайд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spacing w:line="274" w:lineRule="exact"/>
        <w:ind w:left="1842" w:hanging="359"/>
        <w:rPr>
          <w:sz w:val="24"/>
        </w:rPr>
      </w:pPr>
      <w:r>
        <w:rPr>
          <w:spacing w:val="-5"/>
          <w:sz w:val="24"/>
        </w:rPr>
        <w:t>Да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5"/>
          <w:sz w:val="24"/>
        </w:rPr>
        <w:t>Нет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2"/>
          <w:sz w:val="24"/>
        </w:rPr>
        <w:t>Иногда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14"/>
        </w:tabs>
        <w:spacing w:before="5" w:line="274" w:lineRule="exact"/>
        <w:ind w:left="1314" w:hanging="179"/>
        <w:jc w:val="left"/>
        <w:rPr>
          <w:sz w:val="22"/>
        </w:rPr>
      </w:pPr>
      <w:r>
        <w:t>Как</w:t>
      </w:r>
      <w:r>
        <w:rPr>
          <w:b w:val="0"/>
          <w:spacing w:val="-6"/>
        </w:rPr>
        <w:t xml:space="preserve"> </w:t>
      </w:r>
      <w:r>
        <w:t>выйти</w:t>
      </w:r>
      <w:r>
        <w:rPr>
          <w:b w:val="0"/>
          <w:spacing w:val="-8"/>
        </w:rPr>
        <w:t xml:space="preserve"> </w:t>
      </w:r>
      <w:r>
        <w:t>из</w:t>
      </w:r>
      <w:r>
        <w:rPr>
          <w:b w:val="0"/>
          <w:spacing w:val="-7"/>
        </w:rPr>
        <w:t xml:space="preserve"> </w:t>
      </w:r>
      <w:r>
        <w:t>режима</w:t>
      </w:r>
      <w:r>
        <w:rPr>
          <w:b w:val="0"/>
          <w:spacing w:val="-6"/>
        </w:rPr>
        <w:t xml:space="preserve"> </w:t>
      </w:r>
      <w:r>
        <w:t>просмотра</w:t>
      </w:r>
      <w:r>
        <w:rPr>
          <w:b w:val="0"/>
          <w:spacing w:val="-9"/>
        </w:rPr>
        <w:t xml:space="preserve"> </w:t>
      </w:r>
      <w:r>
        <w:rPr>
          <w:spacing w:val="-2"/>
        </w:rPr>
        <w:t>презентации?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spacing w:line="274" w:lineRule="exact"/>
        <w:ind w:left="1842" w:hanging="359"/>
        <w:rPr>
          <w:sz w:val="24"/>
        </w:rPr>
      </w:pPr>
      <w:r>
        <w:rPr>
          <w:spacing w:val="-5"/>
          <w:sz w:val="24"/>
        </w:rPr>
        <w:t>F5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5"/>
          <w:sz w:val="24"/>
        </w:rPr>
        <w:t>ESC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2"/>
          <w:sz w:val="24"/>
        </w:rPr>
        <w:t>ENTER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842"/>
        </w:tabs>
        <w:ind w:left="1842" w:hanging="359"/>
        <w:rPr>
          <w:sz w:val="24"/>
        </w:rPr>
      </w:pPr>
      <w:r>
        <w:rPr>
          <w:spacing w:val="-2"/>
          <w:sz w:val="24"/>
        </w:rPr>
        <w:t>DELETE</w:t>
      </w:r>
    </w:p>
    <w:p w:rsidR="00A26EFB" w:rsidRDefault="00A26EFB">
      <w:pPr>
        <w:pStyle w:val="a4"/>
        <w:rPr>
          <w:sz w:val="24"/>
        </w:rPr>
        <w:sectPr w:rsidR="00A26EFB">
          <w:pgSz w:w="11900" w:h="16840"/>
          <w:pgMar w:top="1080" w:right="283" w:bottom="280" w:left="566" w:header="720" w:footer="720" w:gutter="0"/>
          <w:cols w:space="720"/>
        </w:sectPr>
      </w:pPr>
    </w:p>
    <w:p w:rsidR="00A26EFB" w:rsidRDefault="00937A21">
      <w:pPr>
        <w:pStyle w:val="1"/>
        <w:numPr>
          <w:ilvl w:val="0"/>
          <w:numId w:val="12"/>
        </w:numPr>
        <w:tabs>
          <w:tab w:val="left" w:pos="1374"/>
        </w:tabs>
        <w:spacing w:before="64"/>
        <w:ind w:left="1374" w:hanging="239"/>
        <w:jc w:val="left"/>
        <w:rPr>
          <w:b w:val="0"/>
        </w:rPr>
      </w:pPr>
      <w:r>
        <w:rPr>
          <w:spacing w:val="-2"/>
        </w:rPr>
        <w:t>Компьютерные</w:t>
      </w:r>
      <w:r>
        <w:rPr>
          <w:b w:val="0"/>
          <w:spacing w:val="5"/>
        </w:rPr>
        <w:t xml:space="preserve"> </w:t>
      </w:r>
      <w:r>
        <w:rPr>
          <w:spacing w:val="-2"/>
        </w:rPr>
        <w:t>презентации</w:t>
      </w:r>
      <w:r>
        <w:rPr>
          <w:b w:val="0"/>
          <w:spacing w:val="7"/>
        </w:rPr>
        <w:t xml:space="preserve"> </w:t>
      </w:r>
      <w:r>
        <w:rPr>
          <w:spacing w:val="-2"/>
        </w:rPr>
        <w:t>бывают:</w:t>
      </w:r>
    </w:p>
    <w:p w:rsidR="00A26EFB" w:rsidRDefault="00937A21">
      <w:pPr>
        <w:pStyle w:val="a4"/>
        <w:numPr>
          <w:ilvl w:val="0"/>
          <w:numId w:val="16"/>
        </w:numPr>
        <w:tabs>
          <w:tab w:val="left" w:pos="1195"/>
        </w:tabs>
        <w:rPr>
          <w:sz w:val="24"/>
        </w:rPr>
      </w:pPr>
      <w:r>
        <w:rPr>
          <w:spacing w:val="-2"/>
          <w:sz w:val="24"/>
        </w:rPr>
        <w:t>линейные</w:t>
      </w:r>
    </w:p>
    <w:p w:rsidR="00A26EFB" w:rsidRDefault="00937A21">
      <w:pPr>
        <w:pStyle w:val="a4"/>
        <w:numPr>
          <w:ilvl w:val="0"/>
          <w:numId w:val="16"/>
        </w:numPr>
        <w:tabs>
          <w:tab w:val="left" w:pos="1195"/>
        </w:tabs>
        <w:rPr>
          <w:sz w:val="24"/>
        </w:rPr>
      </w:pPr>
      <w:r>
        <w:rPr>
          <w:spacing w:val="-2"/>
          <w:sz w:val="24"/>
        </w:rPr>
        <w:t>интерактивные</w:t>
      </w:r>
    </w:p>
    <w:p w:rsidR="00A26EFB" w:rsidRDefault="00937A21">
      <w:pPr>
        <w:pStyle w:val="a4"/>
        <w:numPr>
          <w:ilvl w:val="0"/>
          <w:numId w:val="16"/>
        </w:numPr>
        <w:tabs>
          <w:tab w:val="left" w:pos="1195"/>
        </w:tabs>
        <w:spacing w:before="1"/>
        <w:rPr>
          <w:sz w:val="24"/>
        </w:rPr>
      </w:pPr>
      <w:r>
        <w:rPr>
          <w:spacing w:val="-2"/>
          <w:sz w:val="24"/>
        </w:rPr>
        <w:t>показательные</w:t>
      </w:r>
    </w:p>
    <w:p w:rsidR="00A26EFB" w:rsidRDefault="00937A21">
      <w:pPr>
        <w:pStyle w:val="a4"/>
        <w:numPr>
          <w:ilvl w:val="0"/>
          <w:numId w:val="16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циркульные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74"/>
        </w:tabs>
        <w:spacing w:before="4" w:line="274" w:lineRule="exact"/>
        <w:ind w:left="1374" w:hanging="239"/>
        <w:jc w:val="left"/>
      </w:pPr>
      <w:r>
        <w:t>Какое</w:t>
      </w:r>
      <w:r>
        <w:rPr>
          <w:b w:val="0"/>
          <w:spacing w:val="-10"/>
        </w:rPr>
        <w:t xml:space="preserve"> </w:t>
      </w:r>
      <w:r>
        <w:t>расширение</w:t>
      </w:r>
      <w:r>
        <w:rPr>
          <w:b w:val="0"/>
          <w:spacing w:val="-10"/>
        </w:rPr>
        <w:t xml:space="preserve"> </w:t>
      </w:r>
      <w:r>
        <w:t>имеет</w:t>
      </w:r>
      <w:r>
        <w:rPr>
          <w:b w:val="0"/>
          <w:spacing w:val="-7"/>
        </w:rPr>
        <w:t xml:space="preserve"> </w:t>
      </w:r>
      <w:r>
        <w:t>файл</w:t>
      </w:r>
      <w:r>
        <w:rPr>
          <w:b w:val="0"/>
          <w:spacing w:val="-9"/>
        </w:rPr>
        <w:t xml:space="preserve"> </w:t>
      </w:r>
      <w:r>
        <w:rPr>
          <w:spacing w:val="-2"/>
        </w:rPr>
        <w:t>презентации?</w:t>
      </w:r>
    </w:p>
    <w:p w:rsidR="00A26EFB" w:rsidRDefault="00937A21">
      <w:pPr>
        <w:pStyle w:val="a4"/>
        <w:numPr>
          <w:ilvl w:val="0"/>
          <w:numId w:val="17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pacing w:val="-2"/>
          <w:sz w:val="24"/>
        </w:rPr>
        <w:t>*.txt</w:t>
      </w:r>
    </w:p>
    <w:p w:rsidR="00A26EFB" w:rsidRDefault="00937A21">
      <w:pPr>
        <w:pStyle w:val="a4"/>
        <w:numPr>
          <w:ilvl w:val="0"/>
          <w:numId w:val="17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*.ppt,</w:t>
      </w:r>
      <w:r>
        <w:rPr>
          <w:spacing w:val="51"/>
          <w:sz w:val="24"/>
        </w:rPr>
        <w:t xml:space="preserve"> </w:t>
      </w:r>
      <w:r>
        <w:rPr>
          <w:sz w:val="24"/>
        </w:rPr>
        <w:t>*.pptx,</w:t>
      </w:r>
      <w:r>
        <w:rPr>
          <w:spacing w:val="-4"/>
          <w:sz w:val="24"/>
        </w:rPr>
        <w:t xml:space="preserve"> *.odp</w:t>
      </w:r>
    </w:p>
    <w:p w:rsidR="00A26EFB" w:rsidRDefault="00937A21">
      <w:pPr>
        <w:pStyle w:val="a4"/>
        <w:numPr>
          <w:ilvl w:val="0"/>
          <w:numId w:val="17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*.doc,</w:t>
      </w:r>
      <w:r>
        <w:rPr>
          <w:spacing w:val="-7"/>
          <w:sz w:val="24"/>
        </w:rPr>
        <w:t xml:space="preserve"> </w:t>
      </w:r>
      <w:r>
        <w:rPr>
          <w:sz w:val="24"/>
        </w:rPr>
        <w:t>*.docx,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*.odt</w:t>
      </w:r>
    </w:p>
    <w:p w:rsidR="00A26EFB" w:rsidRDefault="00937A21">
      <w:pPr>
        <w:pStyle w:val="a4"/>
        <w:numPr>
          <w:ilvl w:val="0"/>
          <w:numId w:val="17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4"/>
          <w:sz w:val="24"/>
        </w:rPr>
        <w:t>*.bmp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374"/>
        </w:tabs>
        <w:spacing w:before="5" w:line="274" w:lineRule="exact"/>
        <w:ind w:left="1374" w:hanging="239"/>
        <w:jc w:val="left"/>
      </w:pPr>
      <w:r>
        <w:t>Для</w:t>
      </w:r>
      <w:r>
        <w:rPr>
          <w:b w:val="0"/>
          <w:spacing w:val="-10"/>
        </w:rPr>
        <w:t xml:space="preserve"> </w:t>
      </w:r>
      <w:r>
        <w:t>какой</w:t>
      </w:r>
      <w:r>
        <w:rPr>
          <w:b w:val="0"/>
          <w:spacing w:val="-8"/>
        </w:rPr>
        <w:t xml:space="preserve"> </w:t>
      </w:r>
      <w:r>
        <w:t>цели</w:t>
      </w:r>
      <w:r>
        <w:rPr>
          <w:b w:val="0"/>
          <w:spacing w:val="-7"/>
        </w:rPr>
        <w:t xml:space="preserve"> </w:t>
      </w:r>
      <w:r>
        <w:t>может</w:t>
      </w:r>
      <w:r>
        <w:rPr>
          <w:b w:val="0"/>
          <w:spacing w:val="-7"/>
        </w:rPr>
        <w:t xml:space="preserve"> </w:t>
      </w:r>
      <w:r>
        <w:t>использоваться</w:t>
      </w:r>
      <w:r>
        <w:rPr>
          <w:b w:val="0"/>
          <w:spacing w:val="-10"/>
        </w:rPr>
        <w:t xml:space="preserve"> </w:t>
      </w:r>
      <w:r>
        <w:t>команда</w:t>
      </w:r>
      <w:r>
        <w:rPr>
          <w:b w:val="0"/>
          <w:spacing w:val="-8"/>
        </w:rPr>
        <w:t xml:space="preserve"> </w:t>
      </w:r>
      <w:r>
        <w:t>Файл</w:t>
      </w:r>
      <w:r>
        <w:rPr>
          <w:b w:val="0"/>
          <w:spacing w:val="-10"/>
        </w:rPr>
        <w:t xml:space="preserve"> </w:t>
      </w:r>
      <w:r>
        <w:t>–</w:t>
      </w:r>
      <w:r>
        <w:rPr>
          <w:b w:val="0"/>
          <w:spacing w:val="-8"/>
        </w:rPr>
        <w:t xml:space="preserve"> </w:t>
      </w:r>
      <w:r>
        <w:t>Сохранить</w:t>
      </w:r>
      <w:r>
        <w:rPr>
          <w:b w:val="0"/>
          <w:spacing w:val="-9"/>
        </w:rPr>
        <w:t xml:space="preserve"> </w:t>
      </w:r>
      <w:r>
        <w:rPr>
          <w:spacing w:val="-4"/>
        </w:rPr>
        <w:t>как?</w:t>
      </w:r>
    </w:p>
    <w:p w:rsidR="00A26EFB" w:rsidRDefault="00937A21">
      <w:pPr>
        <w:pStyle w:val="a4"/>
        <w:numPr>
          <w:ilvl w:val="0"/>
          <w:numId w:val="18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формате</w:t>
      </w:r>
    </w:p>
    <w:p w:rsidR="00A26EFB" w:rsidRDefault="00937A21">
      <w:pPr>
        <w:pStyle w:val="a4"/>
        <w:numPr>
          <w:ilvl w:val="0"/>
          <w:numId w:val="18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7"/>
          <w:sz w:val="24"/>
        </w:rPr>
        <w:t xml:space="preserve"> </w:t>
      </w:r>
      <w:r>
        <w:rPr>
          <w:sz w:val="24"/>
        </w:rPr>
        <w:t>книги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Excel</w:t>
      </w:r>
    </w:p>
    <w:p w:rsidR="00A26EFB" w:rsidRDefault="00937A21">
      <w:pPr>
        <w:pStyle w:val="a4"/>
        <w:numPr>
          <w:ilvl w:val="0"/>
          <w:numId w:val="18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0"/>
          <w:sz w:val="24"/>
        </w:rPr>
        <w:t xml:space="preserve"> </w:t>
      </w:r>
      <w:r>
        <w:rPr>
          <w:sz w:val="24"/>
        </w:rPr>
        <w:t>под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именем</w:t>
      </w:r>
    </w:p>
    <w:p w:rsidR="00A26EFB" w:rsidRDefault="00937A21">
      <w:pPr>
        <w:pStyle w:val="a4"/>
        <w:numPr>
          <w:ilvl w:val="0"/>
          <w:numId w:val="18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документов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494"/>
        </w:tabs>
        <w:spacing w:before="5" w:line="274" w:lineRule="exact"/>
        <w:ind w:left="1494" w:hanging="359"/>
        <w:jc w:val="left"/>
      </w:pPr>
      <w:r>
        <w:t>Что</w:t>
      </w:r>
      <w:r>
        <w:rPr>
          <w:b w:val="0"/>
          <w:spacing w:val="-8"/>
        </w:rPr>
        <w:t xml:space="preserve"> </w:t>
      </w:r>
      <w:r>
        <w:t>необходимо</w:t>
      </w:r>
      <w:r>
        <w:rPr>
          <w:b w:val="0"/>
          <w:spacing w:val="-8"/>
        </w:rPr>
        <w:t xml:space="preserve"> </w:t>
      </w:r>
      <w:r>
        <w:t>сделать</w:t>
      </w:r>
      <w:r>
        <w:rPr>
          <w:b w:val="0"/>
          <w:spacing w:val="-8"/>
        </w:rPr>
        <w:t xml:space="preserve"> </w:t>
      </w:r>
      <w:r>
        <w:t>для</w:t>
      </w:r>
      <w:r>
        <w:rPr>
          <w:b w:val="0"/>
          <w:spacing w:val="-8"/>
        </w:rPr>
        <w:t xml:space="preserve"> </w:t>
      </w:r>
      <w:r>
        <w:t>сохранения</w:t>
      </w:r>
      <w:r>
        <w:rPr>
          <w:b w:val="0"/>
          <w:spacing w:val="-10"/>
        </w:rPr>
        <w:t xml:space="preserve"> </w:t>
      </w:r>
      <w:r>
        <w:t>изменений</w:t>
      </w:r>
      <w:r>
        <w:rPr>
          <w:b w:val="0"/>
          <w:spacing w:val="-7"/>
        </w:rPr>
        <w:t xml:space="preserve"> </w:t>
      </w:r>
      <w:r>
        <w:t>в</w:t>
      </w:r>
      <w:r>
        <w:rPr>
          <w:b w:val="0"/>
          <w:spacing w:val="-8"/>
        </w:rPr>
        <w:t xml:space="preserve"> </w:t>
      </w:r>
      <w:r>
        <w:rPr>
          <w:spacing w:val="-2"/>
        </w:rPr>
        <w:t>файле?</w:t>
      </w:r>
    </w:p>
    <w:p w:rsidR="00A26EFB" w:rsidRDefault="00937A21">
      <w:pPr>
        <w:pStyle w:val="a4"/>
        <w:numPr>
          <w:ilvl w:val="0"/>
          <w:numId w:val="19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z w:val="24"/>
        </w:rPr>
        <w:t>Выполнить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команду</w:t>
      </w:r>
      <w:r>
        <w:rPr>
          <w:spacing w:val="-11"/>
          <w:sz w:val="24"/>
        </w:rPr>
        <w:t xml:space="preserve"> </w:t>
      </w:r>
      <w:r>
        <w:rPr>
          <w:sz w:val="24"/>
        </w:rPr>
        <w:t>"Файл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Открыть..."</w:t>
      </w:r>
    </w:p>
    <w:p w:rsidR="00A26EFB" w:rsidRDefault="00937A21">
      <w:pPr>
        <w:pStyle w:val="a4"/>
        <w:numPr>
          <w:ilvl w:val="0"/>
          <w:numId w:val="19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Выполнить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команду</w:t>
      </w:r>
      <w:r>
        <w:rPr>
          <w:spacing w:val="-11"/>
          <w:sz w:val="24"/>
        </w:rPr>
        <w:t xml:space="preserve"> </w:t>
      </w:r>
      <w:r>
        <w:rPr>
          <w:sz w:val="24"/>
        </w:rPr>
        <w:t>"Файл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Свойства..."</w:t>
      </w:r>
    </w:p>
    <w:p w:rsidR="00A26EFB" w:rsidRDefault="00937A21">
      <w:pPr>
        <w:pStyle w:val="a4"/>
        <w:numPr>
          <w:ilvl w:val="0"/>
          <w:numId w:val="19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Выполнить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команду</w:t>
      </w:r>
      <w:r>
        <w:rPr>
          <w:spacing w:val="-11"/>
          <w:sz w:val="24"/>
        </w:rPr>
        <w:t xml:space="preserve"> </w:t>
      </w:r>
      <w:r>
        <w:rPr>
          <w:sz w:val="24"/>
        </w:rPr>
        <w:t>"Файл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Сохранить"</w:t>
      </w:r>
    </w:p>
    <w:p w:rsidR="00A26EFB" w:rsidRDefault="00937A21">
      <w:pPr>
        <w:pStyle w:val="a4"/>
        <w:numPr>
          <w:ilvl w:val="0"/>
          <w:numId w:val="19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Нажать</w:t>
      </w:r>
      <w:r>
        <w:rPr>
          <w:spacing w:val="-7"/>
          <w:sz w:val="24"/>
        </w:rPr>
        <w:t xml:space="preserve"> </w:t>
      </w:r>
      <w:r>
        <w:rPr>
          <w:sz w:val="24"/>
        </w:rPr>
        <w:t>кнопку</w:t>
      </w:r>
      <w:r>
        <w:rPr>
          <w:spacing w:val="-15"/>
          <w:sz w:val="24"/>
        </w:rPr>
        <w:t xml:space="preserve"> </w:t>
      </w:r>
      <w:r>
        <w:rPr>
          <w:sz w:val="24"/>
        </w:rPr>
        <w:t>"Копировать"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инструментов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494"/>
        </w:tabs>
        <w:spacing w:before="5" w:line="274" w:lineRule="exact"/>
        <w:ind w:left="1494" w:hanging="359"/>
        <w:jc w:val="left"/>
      </w:pPr>
      <w:r>
        <w:t>В</w:t>
      </w:r>
      <w:r>
        <w:rPr>
          <w:b w:val="0"/>
          <w:spacing w:val="-10"/>
        </w:rPr>
        <w:t xml:space="preserve"> </w:t>
      </w:r>
      <w:r>
        <w:t>презентации</w:t>
      </w:r>
      <w:r>
        <w:rPr>
          <w:b w:val="0"/>
          <w:spacing w:val="-9"/>
        </w:rPr>
        <w:t xml:space="preserve"> </w:t>
      </w:r>
      <w:r>
        <w:t>можно</w:t>
      </w:r>
      <w:r>
        <w:rPr>
          <w:b w:val="0"/>
          <w:spacing w:val="-9"/>
        </w:rPr>
        <w:t xml:space="preserve"> </w:t>
      </w:r>
      <w:r>
        <w:rPr>
          <w:spacing w:val="-2"/>
        </w:rPr>
        <w:t>использовать:</w:t>
      </w:r>
    </w:p>
    <w:p w:rsidR="00A26EFB" w:rsidRDefault="00937A21">
      <w:pPr>
        <w:pStyle w:val="a4"/>
        <w:numPr>
          <w:ilvl w:val="0"/>
          <w:numId w:val="20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pacing w:val="-2"/>
          <w:sz w:val="24"/>
        </w:rPr>
        <w:t>оцифрованные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фотографии;</w:t>
      </w:r>
    </w:p>
    <w:p w:rsidR="00A26EFB" w:rsidRDefault="00937A21">
      <w:pPr>
        <w:pStyle w:val="a4"/>
        <w:numPr>
          <w:ilvl w:val="0"/>
          <w:numId w:val="20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звуковое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сопровождение;</w:t>
      </w:r>
    </w:p>
    <w:p w:rsidR="00A26EFB" w:rsidRDefault="00937A21">
      <w:pPr>
        <w:pStyle w:val="a4"/>
        <w:numPr>
          <w:ilvl w:val="0"/>
          <w:numId w:val="20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документы,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подготовленные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программах;</w:t>
      </w:r>
    </w:p>
    <w:p w:rsidR="00A26EFB" w:rsidRDefault="00937A21">
      <w:pPr>
        <w:pStyle w:val="a4"/>
        <w:numPr>
          <w:ilvl w:val="0"/>
          <w:numId w:val="20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>выше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перечисленное</w:t>
      </w:r>
    </w:p>
    <w:p w:rsidR="00A26EFB" w:rsidRDefault="00937A21">
      <w:pPr>
        <w:pStyle w:val="1"/>
        <w:numPr>
          <w:ilvl w:val="0"/>
          <w:numId w:val="12"/>
        </w:numPr>
        <w:tabs>
          <w:tab w:val="left" w:pos="1494"/>
        </w:tabs>
        <w:spacing w:before="5"/>
        <w:ind w:left="1135" w:right="634" w:firstLine="0"/>
        <w:jc w:val="left"/>
      </w:pPr>
      <w:r>
        <w:t>Вам</w:t>
      </w:r>
      <w:r>
        <w:rPr>
          <w:b w:val="0"/>
          <w:spacing w:val="-5"/>
        </w:rPr>
        <w:t xml:space="preserve"> </w:t>
      </w:r>
      <w:r>
        <w:t>нужно,</w:t>
      </w:r>
      <w:r>
        <w:rPr>
          <w:b w:val="0"/>
          <w:spacing w:val="-4"/>
        </w:rPr>
        <w:t xml:space="preserve"> </w:t>
      </w:r>
      <w:r>
        <w:t>чтобы</w:t>
      </w:r>
      <w:r>
        <w:rPr>
          <w:b w:val="0"/>
          <w:spacing w:val="-5"/>
        </w:rPr>
        <w:t xml:space="preserve"> </w:t>
      </w:r>
      <w:r>
        <w:t>смена</w:t>
      </w:r>
      <w:r>
        <w:rPr>
          <w:b w:val="0"/>
          <w:spacing w:val="-4"/>
        </w:rPr>
        <w:t xml:space="preserve"> </w:t>
      </w:r>
      <w:r>
        <w:t>слайдов</w:t>
      </w:r>
      <w:r>
        <w:rPr>
          <w:b w:val="0"/>
          <w:spacing w:val="-4"/>
        </w:rPr>
        <w:t xml:space="preserve"> </w:t>
      </w:r>
      <w:r>
        <w:t>происходила</w:t>
      </w:r>
      <w:r>
        <w:rPr>
          <w:b w:val="0"/>
          <w:spacing w:val="-4"/>
        </w:rPr>
        <w:t xml:space="preserve"> </w:t>
      </w:r>
      <w:r>
        <w:t>автоматически.</w:t>
      </w:r>
      <w:r>
        <w:rPr>
          <w:b w:val="0"/>
          <w:spacing w:val="-4"/>
        </w:rPr>
        <w:t xml:space="preserve"> </w:t>
      </w:r>
      <w:r>
        <w:t>Вы</w:t>
      </w:r>
      <w:r>
        <w:rPr>
          <w:b w:val="0"/>
          <w:spacing w:val="-5"/>
        </w:rPr>
        <w:t xml:space="preserve"> </w:t>
      </w:r>
      <w:r>
        <w:t>выберете</w:t>
      </w:r>
      <w:r>
        <w:rPr>
          <w:b w:val="0"/>
          <w:spacing w:val="-5"/>
        </w:rPr>
        <w:t xml:space="preserve"> </w:t>
      </w:r>
      <w:r>
        <w:t>в</w:t>
      </w:r>
      <w:r>
        <w:rPr>
          <w:b w:val="0"/>
          <w:spacing w:val="-4"/>
        </w:rPr>
        <w:t xml:space="preserve"> </w:t>
      </w:r>
      <w:r>
        <w:t>ме-</w:t>
      </w:r>
      <w:r>
        <w:rPr>
          <w:spacing w:val="-4"/>
        </w:rPr>
        <w:t>ню:</w:t>
      </w:r>
    </w:p>
    <w:p w:rsidR="00A26EFB" w:rsidRDefault="00937A21">
      <w:pPr>
        <w:pStyle w:val="a4"/>
        <w:numPr>
          <w:ilvl w:val="0"/>
          <w:numId w:val="21"/>
        </w:numPr>
        <w:tabs>
          <w:tab w:val="left" w:pos="1134"/>
        </w:tabs>
        <w:spacing w:line="271" w:lineRule="exact"/>
        <w:ind w:left="1134" w:hanging="359"/>
        <w:rPr>
          <w:sz w:val="24"/>
        </w:rPr>
      </w:pPr>
      <w:r>
        <w:rPr>
          <w:sz w:val="24"/>
        </w:rPr>
        <w:t>Демонстрация→</w:t>
      </w:r>
      <w:r>
        <w:rPr>
          <w:spacing w:val="-14"/>
          <w:sz w:val="24"/>
        </w:rPr>
        <w:t xml:space="preserve"> </w:t>
      </w:r>
      <w:r>
        <w:rPr>
          <w:sz w:val="24"/>
        </w:rPr>
        <w:t>смена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слайдов</w:t>
      </w:r>
    </w:p>
    <w:p w:rsidR="00A26EFB" w:rsidRDefault="00937A21">
      <w:pPr>
        <w:pStyle w:val="a4"/>
        <w:numPr>
          <w:ilvl w:val="0"/>
          <w:numId w:val="21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Демонстрация→</w:t>
      </w:r>
      <w:r>
        <w:rPr>
          <w:spacing w:val="-15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анимации</w:t>
      </w:r>
    </w:p>
    <w:p w:rsidR="00A26EFB" w:rsidRDefault="00937A21">
      <w:pPr>
        <w:pStyle w:val="a4"/>
        <w:numPr>
          <w:ilvl w:val="0"/>
          <w:numId w:val="21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Сервис→настройка</w:t>
      </w:r>
    </w:p>
    <w:p w:rsidR="00A26EFB" w:rsidRDefault="00937A21">
      <w:pPr>
        <w:pStyle w:val="1"/>
        <w:spacing w:before="5" w:line="274" w:lineRule="exact"/>
        <w:ind w:left="1135"/>
      </w:pPr>
      <w:r>
        <w:t>Вставить</w:t>
      </w:r>
      <w:r>
        <w:rPr>
          <w:b w:val="0"/>
          <w:spacing w:val="-15"/>
        </w:rPr>
        <w:t xml:space="preserve"> </w:t>
      </w:r>
      <w:r>
        <w:t>пропущенные</w:t>
      </w:r>
      <w:r>
        <w:rPr>
          <w:b w:val="0"/>
          <w:spacing w:val="-15"/>
        </w:rPr>
        <w:t xml:space="preserve"> </w:t>
      </w:r>
      <w:r>
        <w:rPr>
          <w:spacing w:val="-2"/>
        </w:rPr>
        <w:t>слова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5978"/>
        </w:tabs>
        <w:ind w:left="1135" w:right="710" w:hanging="360"/>
        <w:jc w:val="left"/>
        <w:rPr>
          <w:sz w:val="24"/>
        </w:rPr>
      </w:pP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графике,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основанный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 использовании геометрических примитивов, таких как точки, линии, сплайны и много-угольники, называется </w:t>
      </w:r>
      <w:r>
        <w:rPr>
          <w:sz w:val="24"/>
          <w:u w:val="single"/>
        </w:rPr>
        <w:tab/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8522"/>
        </w:tabs>
        <w:ind w:left="1135" w:right="811" w:hanging="360"/>
        <w:jc w:val="left"/>
        <w:rPr>
          <w:sz w:val="24"/>
        </w:rPr>
      </w:pPr>
      <w:r>
        <w:rPr>
          <w:sz w:val="24"/>
        </w:rPr>
        <w:t>Компьютерная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5"/>
          <w:sz w:val="24"/>
        </w:rPr>
        <w:t xml:space="preserve"> </w:t>
      </w:r>
      <w:r>
        <w:rPr>
          <w:sz w:val="24"/>
        </w:rPr>
        <w:t>файлов,</w:t>
      </w:r>
      <w:r>
        <w:rPr>
          <w:spacing w:val="-5"/>
          <w:sz w:val="24"/>
        </w:rPr>
        <w:t xml:space="preserve"> </w:t>
      </w:r>
      <w:r>
        <w:rPr>
          <w:sz w:val="24"/>
        </w:rPr>
        <w:t>такой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как создание и внесение изменений называется 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.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5923"/>
        </w:tabs>
        <w:ind w:left="1135" w:right="1206" w:hanging="360"/>
        <w:jc w:val="left"/>
        <w:rPr>
          <w:sz w:val="24"/>
        </w:rPr>
      </w:pPr>
      <w:r>
        <w:rPr>
          <w:sz w:val="24"/>
        </w:rPr>
        <w:t>Упорядоченная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компьютеру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поставленной задачи называется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.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3924"/>
        </w:tabs>
        <w:ind w:left="1135" w:right="983" w:hanging="360"/>
        <w:jc w:val="left"/>
        <w:rPr>
          <w:sz w:val="24"/>
        </w:rPr>
      </w:pP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r>
        <w:rPr>
          <w:sz w:val="24"/>
        </w:rPr>
        <w:t>Windows,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предназначенный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папок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группы, это 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.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5078"/>
        </w:tabs>
        <w:ind w:left="1135" w:right="1349" w:hanging="360"/>
        <w:jc w:val="left"/>
        <w:rPr>
          <w:sz w:val="24"/>
        </w:rPr>
      </w:pPr>
      <w:r>
        <w:rPr>
          <w:sz w:val="24"/>
        </w:rPr>
        <w:t>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создаётся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про-дукт, 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.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3775"/>
          <w:tab w:val="left" w:pos="5978"/>
          <w:tab w:val="left" w:pos="8839"/>
        </w:tabs>
        <w:ind w:left="1135" w:right="1002" w:hanging="360"/>
        <w:jc w:val="left"/>
        <w:rPr>
          <w:sz w:val="24"/>
        </w:rPr>
      </w:pPr>
      <w:r>
        <w:rPr>
          <w:sz w:val="24"/>
        </w:rPr>
        <w:t xml:space="preserve">Область памяти, которая служит для </w:t>
      </w:r>
      <w:r>
        <w:rPr>
          <w:sz w:val="24"/>
          <w:u w:val="single"/>
        </w:rPr>
        <w:tab/>
      </w:r>
      <w:r>
        <w:rPr>
          <w:sz w:val="24"/>
        </w:rPr>
        <w:t xml:space="preserve">хранения данных, </w:t>
      </w:r>
      <w:r>
        <w:rPr>
          <w:sz w:val="24"/>
          <w:u w:val="single"/>
        </w:rPr>
        <w:tab/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обмена, называется 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.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5"/>
          <w:tab w:val="left" w:pos="9557"/>
        </w:tabs>
        <w:ind w:left="1135" w:right="658" w:hanging="360"/>
        <w:jc w:val="left"/>
        <w:rPr>
          <w:sz w:val="24"/>
        </w:rPr>
      </w:pPr>
      <w:r>
        <w:rPr>
          <w:sz w:val="24"/>
        </w:rPr>
        <w:t>Искусственное представление движения в кино, на телевидении или в компьютерной графике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отображения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ко-торой обеспечивается целостное зрительное восприятие образов, называется 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.</w:t>
      </w:r>
    </w:p>
    <w:p w:rsidR="00A26EFB" w:rsidRDefault="00937A21">
      <w:pPr>
        <w:pStyle w:val="a4"/>
        <w:numPr>
          <w:ilvl w:val="0"/>
          <w:numId w:val="12"/>
        </w:numPr>
        <w:tabs>
          <w:tab w:val="left" w:pos="1133"/>
        </w:tabs>
        <w:ind w:left="1133" w:hanging="35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мультимедиа: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звук,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изображения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звук,</w:t>
      </w:r>
      <w:r>
        <w:rPr>
          <w:spacing w:val="-8"/>
          <w:sz w:val="24"/>
        </w:rPr>
        <w:t xml:space="preserve"> </w:t>
      </w:r>
      <w:r>
        <w:rPr>
          <w:sz w:val="24"/>
        </w:rPr>
        <w:t>колонки,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графика.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анимация,</w:t>
      </w:r>
      <w:r>
        <w:rPr>
          <w:spacing w:val="-12"/>
          <w:sz w:val="24"/>
        </w:rPr>
        <w:t xml:space="preserve"> </w:t>
      </w:r>
      <w:r>
        <w:rPr>
          <w:sz w:val="24"/>
        </w:rPr>
        <w:t>тест,</w:t>
      </w:r>
      <w:r>
        <w:rPr>
          <w:spacing w:val="-1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3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p w:rsidR="00A26EFB" w:rsidRDefault="00937A21">
      <w:pPr>
        <w:pStyle w:val="a4"/>
        <w:numPr>
          <w:ilvl w:val="1"/>
          <w:numId w:val="12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видео,</w:t>
      </w:r>
      <w:r>
        <w:rPr>
          <w:spacing w:val="-9"/>
          <w:sz w:val="24"/>
        </w:rPr>
        <w:t xml:space="preserve"> </w:t>
      </w:r>
      <w:r>
        <w:rPr>
          <w:sz w:val="24"/>
        </w:rPr>
        <w:t>анимация,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1"/>
          <w:sz w:val="24"/>
        </w:rPr>
        <w:t xml:space="preserve"> </w:t>
      </w:r>
      <w:r>
        <w:rPr>
          <w:sz w:val="24"/>
        </w:rPr>
        <w:t>звук,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графика.</w:t>
      </w:r>
    </w:p>
    <w:p w:rsidR="00A26EFB" w:rsidRDefault="00A26EFB">
      <w:pPr>
        <w:pStyle w:val="a4"/>
        <w:rPr>
          <w:sz w:val="24"/>
        </w:rPr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1"/>
        <w:spacing w:before="69" w:line="274" w:lineRule="exact"/>
        <w:ind w:left="1135"/>
      </w:pPr>
      <w:r>
        <w:t>Тест</w:t>
      </w:r>
      <w:r>
        <w:rPr>
          <w:b w:val="0"/>
          <w:spacing w:val="-8"/>
        </w:rPr>
        <w:t xml:space="preserve"> </w:t>
      </w:r>
      <w:r>
        <w:t>по</w:t>
      </w:r>
      <w:r>
        <w:rPr>
          <w:b w:val="0"/>
          <w:spacing w:val="-12"/>
        </w:rPr>
        <w:t xml:space="preserve"> </w:t>
      </w:r>
      <w:r>
        <w:t>теме</w:t>
      </w:r>
      <w:r>
        <w:rPr>
          <w:b w:val="0"/>
          <w:spacing w:val="-10"/>
        </w:rPr>
        <w:t xml:space="preserve"> </w:t>
      </w:r>
      <w:r>
        <w:t>«Компьютерные</w:t>
      </w:r>
      <w:r>
        <w:rPr>
          <w:b w:val="0"/>
          <w:spacing w:val="-10"/>
        </w:rPr>
        <w:t xml:space="preserve"> </w:t>
      </w:r>
      <w:r>
        <w:t>презентации»</w:t>
      </w:r>
      <w:r>
        <w:rPr>
          <w:b w:val="0"/>
          <w:spacing w:val="-12"/>
        </w:rPr>
        <w:t xml:space="preserve"> </w:t>
      </w:r>
      <w:r>
        <w:rPr>
          <w:spacing w:val="-4"/>
        </w:rPr>
        <w:t>Ключ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spacing w:line="274" w:lineRule="exact"/>
        <w:ind w:left="1134" w:hanging="359"/>
        <w:rPr>
          <w:sz w:val="24"/>
        </w:rPr>
      </w:pPr>
      <w:r>
        <w:rPr>
          <w:spacing w:val="-10"/>
          <w:sz w:val="24"/>
        </w:rPr>
        <w:t>b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a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c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c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a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b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b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b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c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c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d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a</w:t>
      </w:r>
    </w:p>
    <w:p w:rsidR="00A26EFB" w:rsidRDefault="00937A21">
      <w:pPr>
        <w:pStyle w:val="a3"/>
        <w:spacing w:before="1"/>
      </w:pPr>
      <w:r>
        <w:t>Вставить</w:t>
      </w:r>
      <w:r>
        <w:rPr>
          <w:spacing w:val="-13"/>
        </w:rPr>
        <w:t xml:space="preserve"> </w:t>
      </w:r>
      <w:r>
        <w:rPr>
          <w:spacing w:val="-4"/>
        </w:rPr>
        <w:t>слова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Векторная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графика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z w:val="24"/>
        </w:rPr>
        <w:t>Текстовый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редактор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Программа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Папка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Информационные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Временного,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предназначенных,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буфером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обмена.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2"/>
          <w:sz w:val="24"/>
        </w:rPr>
        <w:t>Анимация</w:t>
      </w:r>
    </w:p>
    <w:p w:rsidR="00A26EFB" w:rsidRDefault="00937A21">
      <w:pPr>
        <w:pStyle w:val="a4"/>
        <w:numPr>
          <w:ilvl w:val="0"/>
          <w:numId w:val="22"/>
        </w:numPr>
        <w:tabs>
          <w:tab w:val="left" w:pos="1134"/>
        </w:tabs>
        <w:ind w:left="1134" w:hanging="359"/>
        <w:rPr>
          <w:sz w:val="24"/>
        </w:rPr>
      </w:pPr>
      <w:r>
        <w:rPr>
          <w:spacing w:val="-10"/>
          <w:sz w:val="24"/>
        </w:rPr>
        <w:t>d</w:t>
      </w:r>
    </w:p>
    <w:p w:rsidR="00A26EFB" w:rsidRDefault="00A26EFB">
      <w:pPr>
        <w:pStyle w:val="a3"/>
        <w:spacing w:before="187"/>
        <w:ind w:left="0"/>
      </w:pPr>
    </w:p>
    <w:p w:rsidR="00A26EFB" w:rsidRDefault="00937A21">
      <w:pPr>
        <w:pStyle w:val="1"/>
        <w:ind w:left="3113"/>
        <w:jc w:val="both"/>
      </w:pPr>
      <w:r>
        <w:t>Задание</w:t>
      </w:r>
      <w:r>
        <w:rPr>
          <w:b w:val="0"/>
          <w:spacing w:val="-9"/>
        </w:rPr>
        <w:t xml:space="preserve"> </w:t>
      </w:r>
      <w:r>
        <w:t>для</w:t>
      </w:r>
      <w:r>
        <w:rPr>
          <w:b w:val="0"/>
          <w:spacing w:val="-11"/>
        </w:rPr>
        <w:t xml:space="preserve"> </w:t>
      </w:r>
      <w:r>
        <w:t>тестированного</w:t>
      </w:r>
      <w:r>
        <w:rPr>
          <w:b w:val="0"/>
          <w:spacing w:val="-8"/>
        </w:rPr>
        <w:t xml:space="preserve"> </w:t>
      </w:r>
      <w:r>
        <w:t>контроля</w:t>
      </w:r>
      <w:r>
        <w:rPr>
          <w:b w:val="0"/>
          <w:spacing w:val="-9"/>
        </w:rPr>
        <w:t xml:space="preserve"> </w:t>
      </w:r>
      <w:r>
        <w:t>по</w:t>
      </w:r>
      <w:r>
        <w:rPr>
          <w:b w:val="0"/>
          <w:spacing w:val="-10"/>
        </w:rPr>
        <w:t xml:space="preserve"> </w:t>
      </w:r>
      <w:r>
        <w:rPr>
          <w:spacing w:val="-2"/>
        </w:rPr>
        <w:t>разделу</w:t>
      </w:r>
    </w:p>
    <w:p w:rsidR="00A26EFB" w:rsidRDefault="00937A21">
      <w:pPr>
        <w:spacing w:before="2" w:line="276" w:lineRule="auto"/>
        <w:ind w:left="1135" w:right="842"/>
        <w:jc w:val="both"/>
        <w:rPr>
          <w:b/>
        </w:rPr>
      </w:pPr>
      <w:r>
        <w:rPr>
          <w:b/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табличной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используемой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 xml:space="preserve"> </w:t>
      </w:r>
      <w:r>
        <w:rPr>
          <w:b/>
          <w:sz w:val="24"/>
        </w:rPr>
        <w:t>средствами</w:t>
      </w:r>
      <w:r>
        <w:rPr>
          <w:sz w:val="24"/>
        </w:rPr>
        <w:t xml:space="preserve"> </w:t>
      </w:r>
      <w:r>
        <w:rPr>
          <w:b/>
          <w:sz w:val="24"/>
        </w:rPr>
        <w:t>табличного</w:t>
      </w:r>
      <w:r>
        <w:rPr>
          <w:sz w:val="24"/>
        </w:rPr>
        <w:t xml:space="preserve"> </w:t>
      </w:r>
      <w:r>
        <w:rPr>
          <w:b/>
          <w:sz w:val="24"/>
        </w:rPr>
        <w:t>процессора</w:t>
      </w:r>
      <w:r>
        <w:rPr>
          <w:sz w:val="24"/>
        </w:rPr>
        <w:t xml:space="preserve"> </w:t>
      </w:r>
      <w:r>
        <w:rPr>
          <w:b/>
          <w:sz w:val="24"/>
        </w:rPr>
        <w:t>MS</w:t>
      </w:r>
      <w:r>
        <w:rPr>
          <w:sz w:val="24"/>
        </w:rPr>
        <w:t xml:space="preserve"> </w:t>
      </w:r>
      <w:r>
        <w:rPr>
          <w:b/>
          <w:sz w:val="24"/>
        </w:rPr>
        <w:t>Excel</w:t>
      </w:r>
      <w:r>
        <w:rPr>
          <w:sz w:val="24"/>
        </w:rPr>
        <w:t xml:space="preserve"> </w:t>
      </w:r>
      <w:r>
        <w:rPr>
          <w:b/>
        </w:rPr>
        <w:t>(ОК</w:t>
      </w:r>
      <w:r>
        <w:t xml:space="preserve"> </w:t>
      </w:r>
      <w:r>
        <w:rPr>
          <w:b/>
        </w:rPr>
        <w:t>1-9</w:t>
      </w:r>
      <w:r>
        <w:rPr>
          <w:spacing w:val="-3"/>
        </w:rPr>
        <w:t xml:space="preserve"> </w:t>
      </w:r>
      <w:r>
        <w:rPr>
          <w:b/>
        </w:rPr>
        <w:t>)</w:t>
      </w:r>
    </w:p>
    <w:p w:rsidR="00A26EFB" w:rsidRDefault="00937A21">
      <w:pPr>
        <w:pStyle w:val="1"/>
        <w:spacing w:before="1"/>
        <w:ind w:left="5256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1</w:t>
      </w:r>
    </w:p>
    <w:p w:rsidR="00A26EFB" w:rsidRDefault="00937A21">
      <w:pPr>
        <w:pStyle w:val="a4"/>
        <w:numPr>
          <w:ilvl w:val="1"/>
          <w:numId w:val="22"/>
        </w:numPr>
        <w:tabs>
          <w:tab w:val="left" w:pos="1374"/>
        </w:tabs>
        <w:spacing w:before="34"/>
        <w:ind w:right="3532" w:firstLine="0"/>
        <w:rPr>
          <w:sz w:val="24"/>
        </w:rPr>
      </w:pPr>
      <w:r>
        <w:rPr>
          <w:sz w:val="24"/>
        </w:rPr>
        <w:t>Расширение,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9"/>
          <w:sz w:val="24"/>
        </w:rPr>
        <w:t xml:space="preserve"> </w:t>
      </w:r>
      <w:r>
        <w:rPr>
          <w:sz w:val="24"/>
        </w:rPr>
        <w:t>имеют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Excel: А) xlsx, xls+</w:t>
      </w:r>
    </w:p>
    <w:p w:rsidR="00A26EFB" w:rsidRDefault="00937A21">
      <w:pPr>
        <w:pStyle w:val="a3"/>
        <w:ind w:right="8671"/>
      </w:pPr>
      <w:r>
        <w:t>Б) txtx, txt В)</w:t>
      </w:r>
      <w:r>
        <w:rPr>
          <w:spacing w:val="-15"/>
        </w:rPr>
        <w:t xml:space="preserve"> </w:t>
      </w:r>
      <w:r>
        <w:t>doc,</w:t>
      </w:r>
      <w:r>
        <w:rPr>
          <w:spacing w:val="-15"/>
        </w:rPr>
        <w:t xml:space="preserve"> </w:t>
      </w:r>
      <w:r>
        <w:t>docx Г) ppt, pptx</w:t>
      </w:r>
    </w:p>
    <w:p w:rsidR="00A26EFB" w:rsidRDefault="00937A21">
      <w:pPr>
        <w:pStyle w:val="a4"/>
        <w:numPr>
          <w:ilvl w:val="1"/>
          <w:numId w:val="22"/>
        </w:numPr>
        <w:tabs>
          <w:tab w:val="left" w:pos="1374"/>
        </w:tabs>
        <w:ind w:right="2267" w:firstLine="0"/>
        <w:rPr>
          <w:sz w:val="24"/>
        </w:rPr>
      </w:pPr>
      <w:r>
        <w:rPr>
          <w:sz w:val="24"/>
        </w:rPr>
        <w:t>Элементарные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6"/>
          <w:sz w:val="24"/>
        </w:rPr>
        <w:t xml:space="preserve"> </w:t>
      </w:r>
      <w:r>
        <w:rPr>
          <w:sz w:val="24"/>
        </w:rPr>
        <w:t>Excel: А) поле, запись</w:t>
      </w:r>
    </w:p>
    <w:p w:rsidR="00A26EFB" w:rsidRDefault="00937A21">
      <w:pPr>
        <w:pStyle w:val="a3"/>
        <w:ind w:right="8769"/>
      </w:pPr>
      <w:r>
        <w:t>Б)</w:t>
      </w:r>
      <w:r>
        <w:rPr>
          <w:spacing w:val="-15"/>
        </w:rPr>
        <w:t xml:space="preserve"> </w:t>
      </w:r>
      <w:r>
        <w:t>ячейки+ В) строки Г)</w:t>
      </w:r>
      <w:r>
        <w:rPr>
          <w:spacing w:val="-15"/>
        </w:rPr>
        <w:t xml:space="preserve"> </w:t>
      </w:r>
      <w:r>
        <w:t>столбцы</w:t>
      </w:r>
    </w:p>
    <w:p w:rsidR="00A26EFB" w:rsidRDefault="00937A21">
      <w:pPr>
        <w:pStyle w:val="a4"/>
        <w:numPr>
          <w:ilvl w:val="1"/>
          <w:numId w:val="22"/>
        </w:numPr>
        <w:tabs>
          <w:tab w:val="left" w:pos="1374"/>
        </w:tabs>
        <w:ind w:right="799" w:firstLine="0"/>
        <w:rPr>
          <w:sz w:val="24"/>
        </w:rPr>
      </w:pP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абсолютный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ячейки,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пересечении столбца А и строки 1:</w:t>
      </w:r>
    </w:p>
    <w:p w:rsidR="00A26EFB" w:rsidRDefault="00937A21">
      <w:pPr>
        <w:pStyle w:val="a3"/>
        <w:ind w:right="8929"/>
      </w:pPr>
      <w:r>
        <w:t>А)</w:t>
      </w:r>
      <w:r>
        <w:rPr>
          <w:spacing w:val="-15"/>
        </w:rPr>
        <w:t xml:space="preserve"> </w:t>
      </w:r>
      <w:r>
        <w:t>$A$1+ Б) A1</w:t>
      </w:r>
    </w:p>
    <w:p w:rsidR="00A26EFB" w:rsidRDefault="00937A21">
      <w:pPr>
        <w:pStyle w:val="a3"/>
        <w:ind w:right="9077"/>
      </w:pPr>
      <w:r>
        <w:t>В)</w:t>
      </w:r>
      <w:r>
        <w:rPr>
          <w:spacing w:val="-15"/>
        </w:rPr>
        <w:t xml:space="preserve"> </w:t>
      </w:r>
      <w:r>
        <w:t>$1$A Г) 1A</w:t>
      </w:r>
    </w:p>
    <w:p w:rsidR="00A26EFB" w:rsidRDefault="00937A21">
      <w:pPr>
        <w:pStyle w:val="a4"/>
        <w:numPr>
          <w:ilvl w:val="1"/>
          <w:numId w:val="22"/>
        </w:numPr>
        <w:tabs>
          <w:tab w:val="left" w:pos="1374"/>
        </w:tabs>
        <w:ind w:right="799" w:firstLine="0"/>
        <w:rPr>
          <w:sz w:val="24"/>
        </w:rPr>
      </w:pP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4"/>
          <w:sz w:val="24"/>
        </w:rPr>
        <w:t xml:space="preserve"> </w:t>
      </w:r>
      <w:r>
        <w:rPr>
          <w:sz w:val="24"/>
        </w:rPr>
        <w:t>ли-</w:t>
      </w:r>
      <w:r>
        <w:rPr>
          <w:spacing w:val="-4"/>
          <w:sz w:val="24"/>
        </w:rPr>
        <w:t>сте?</w:t>
      </w:r>
    </w:p>
    <w:p w:rsidR="00A26EFB" w:rsidRDefault="00937A21">
      <w:pPr>
        <w:pStyle w:val="a3"/>
      </w:pPr>
      <w:r>
        <w:t>А)</w:t>
      </w:r>
      <w:r>
        <w:rPr>
          <w:spacing w:val="-5"/>
        </w:rPr>
        <w:t xml:space="preserve"> Да+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Нет</w:t>
      </w:r>
    </w:p>
    <w:p w:rsidR="00A26EFB" w:rsidRDefault="00937A21">
      <w:pPr>
        <w:pStyle w:val="a4"/>
        <w:numPr>
          <w:ilvl w:val="1"/>
          <w:numId w:val="22"/>
        </w:numPr>
        <w:tabs>
          <w:tab w:val="left" w:pos="1374"/>
        </w:tabs>
        <w:ind w:right="3064" w:firstLine="0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то</w:t>
      </w:r>
      <w:r>
        <w:rPr>
          <w:spacing w:val="-5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ячейки,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смешанную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адресацию: А) А1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2С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</w:pPr>
      <w:r>
        <w:t>В)</w:t>
      </w:r>
      <w:r>
        <w:rPr>
          <w:spacing w:val="-4"/>
        </w:rPr>
        <w:t xml:space="preserve"> B$4+</w:t>
      </w:r>
    </w:p>
    <w:p w:rsidR="00A26EFB" w:rsidRDefault="00937A21">
      <w:pPr>
        <w:pStyle w:val="a3"/>
      </w:pPr>
      <w:r>
        <w:t>Г)</w:t>
      </w:r>
      <w:r>
        <w:rPr>
          <w:spacing w:val="-4"/>
        </w:rPr>
        <w:t xml:space="preserve"> $A$1</w:t>
      </w:r>
    </w:p>
    <w:p w:rsidR="00A26EFB" w:rsidRDefault="00937A21">
      <w:pPr>
        <w:pStyle w:val="a3"/>
        <w:ind w:right="4512"/>
        <w:jc w:val="both"/>
      </w:pPr>
      <w:r>
        <w:t>6</w:t>
      </w:r>
      <w:r>
        <w:rPr>
          <w:spacing w:val="80"/>
        </w:rPr>
        <w:t xml:space="preserve"> </w:t>
      </w:r>
      <w:r>
        <w:t>Категория,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функция</w:t>
      </w:r>
      <w:r>
        <w:rPr>
          <w:spacing w:val="-5"/>
        </w:rPr>
        <w:t xml:space="preserve"> </w:t>
      </w:r>
      <w:r>
        <w:t>ЕСЛИ? А) Математические</w:t>
      </w:r>
    </w:p>
    <w:p w:rsidR="00A26EFB" w:rsidRDefault="00937A21">
      <w:pPr>
        <w:pStyle w:val="a3"/>
        <w:spacing w:before="1"/>
        <w:ind w:right="8326"/>
        <w:jc w:val="both"/>
      </w:pPr>
      <w:r>
        <w:rPr>
          <w:spacing w:val="-2"/>
        </w:rPr>
        <w:t xml:space="preserve">Б)Логические+ </w:t>
      </w:r>
      <w:r>
        <w:t>В)</w:t>
      </w:r>
      <w:r>
        <w:rPr>
          <w:spacing w:val="-15"/>
        </w:rPr>
        <w:t xml:space="preserve"> </w:t>
      </w:r>
      <w:r>
        <w:t>Финансовые Г) Текстовые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374"/>
        </w:tabs>
        <w:ind w:right="3088" w:firstLine="0"/>
        <w:rPr>
          <w:sz w:val="24"/>
        </w:rPr>
      </w:pPr>
      <w:r>
        <w:rPr>
          <w:sz w:val="24"/>
        </w:rPr>
        <w:t>Кнопка,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Excel: А) кнопки редактирования текста</w:t>
      </w:r>
    </w:p>
    <w:p w:rsidR="00A26EFB" w:rsidRDefault="00937A21">
      <w:pPr>
        <w:pStyle w:val="a3"/>
      </w:pPr>
      <w:r>
        <w:t>Б)</w:t>
      </w:r>
      <w:r>
        <w:rPr>
          <w:spacing w:val="-6"/>
        </w:rPr>
        <w:t xml:space="preserve"> </w:t>
      </w:r>
      <w:r>
        <w:t>кпопки</w:t>
      </w:r>
      <w:r>
        <w:rPr>
          <w:spacing w:val="-4"/>
        </w:rPr>
        <w:t xml:space="preserve"> </w:t>
      </w:r>
      <w:r>
        <w:rPr>
          <w:spacing w:val="-2"/>
        </w:rPr>
        <w:t>цвета</w:t>
      </w:r>
    </w:p>
    <w:p w:rsidR="00A26EFB" w:rsidRDefault="00937A21">
      <w:pPr>
        <w:pStyle w:val="a3"/>
        <w:ind w:right="6150"/>
      </w:pPr>
      <w:r>
        <w:t>В)</w:t>
      </w:r>
      <w:r>
        <w:rPr>
          <w:spacing w:val="-13"/>
        </w:rPr>
        <w:t xml:space="preserve"> </w:t>
      </w:r>
      <w:r>
        <w:t>кнопки</w:t>
      </w:r>
      <w:r>
        <w:rPr>
          <w:spacing w:val="-11"/>
        </w:rPr>
        <w:t xml:space="preserve"> </w:t>
      </w:r>
      <w:r>
        <w:t>редактирования</w:t>
      </w:r>
      <w:r>
        <w:rPr>
          <w:spacing w:val="-12"/>
        </w:rPr>
        <w:t xml:space="preserve"> </w:t>
      </w:r>
      <w:r>
        <w:t>границ+ Г) кнопки функций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374"/>
        </w:tabs>
        <w:ind w:right="3737" w:firstLine="0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блока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ячеек? А) A1:C5+</w:t>
      </w:r>
    </w:p>
    <w:p w:rsidR="00A26EFB" w:rsidRDefault="00937A21">
      <w:pPr>
        <w:pStyle w:val="a3"/>
        <w:ind w:right="8866"/>
        <w:jc w:val="both"/>
      </w:pPr>
      <w:r>
        <w:t>Б) A1-C5 В) A1;C5 Г)</w:t>
      </w:r>
      <w:r>
        <w:rPr>
          <w:spacing w:val="-4"/>
        </w:rPr>
        <w:t xml:space="preserve"> </w:t>
      </w:r>
      <w:r>
        <w:rPr>
          <w:spacing w:val="-2"/>
        </w:rPr>
        <w:t>A1,C5+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374"/>
        </w:tabs>
        <w:ind w:right="4627" w:firstLine="0"/>
        <w:rPr>
          <w:sz w:val="24"/>
        </w:rPr>
      </w:pPr>
      <w:r>
        <w:rPr>
          <w:sz w:val="24"/>
        </w:rPr>
        <w:t>Символ,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Excel? А) знак пробел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rPr>
          <w:spacing w:val="-2"/>
        </w:rPr>
        <w:t>равенства</w:t>
      </w:r>
    </w:p>
    <w:p w:rsidR="00A26EFB" w:rsidRDefault="00937A21">
      <w:pPr>
        <w:pStyle w:val="a3"/>
        <w:ind w:right="6221"/>
      </w:pPr>
      <w:r>
        <w:t>В)</w:t>
      </w:r>
      <w:r>
        <w:rPr>
          <w:spacing w:val="-14"/>
        </w:rPr>
        <w:t xml:space="preserve"> </w:t>
      </w:r>
      <w:r>
        <w:t>знак</w:t>
      </w:r>
      <w:r>
        <w:rPr>
          <w:spacing w:val="-12"/>
        </w:rPr>
        <w:t xml:space="preserve"> </w:t>
      </w:r>
      <w:r>
        <w:t>арифметической</w:t>
      </w:r>
      <w:r>
        <w:rPr>
          <w:spacing w:val="-12"/>
        </w:rPr>
        <w:t xml:space="preserve"> </w:t>
      </w:r>
      <w:r>
        <w:t>операции Г) логическое условие ЕСЛИ+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494"/>
        </w:tabs>
        <w:ind w:right="2524" w:firstLine="0"/>
        <w:rPr>
          <w:sz w:val="24"/>
        </w:rPr>
      </w:pPr>
      <w:r>
        <w:rPr>
          <w:sz w:val="24"/>
        </w:rPr>
        <w:t>Оператор,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10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операторов: А) +</w:t>
      </w:r>
    </w:p>
    <w:p w:rsidR="00A26EFB" w:rsidRDefault="00937A21">
      <w:pPr>
        <w:pStyle w:val="a3"/>
        <w:ind w:right="9311"/>
      </w:pPr>
      <w:r>
        <w:t>Б)</w:t>
      </w:r>
      <w:r>
        <w:rPr>
          <w:spacing w:val="-15"/>
        </w:rPr>
        <w:t xml:space="preserve"> </w:t>
      </w:r>
      <w:r>
        <w:t>&amp;+ В) –</w:t>
      </w:r>
    </w:p>
    <w:p w:rsidR="00A26EFB" w:rsidRDefault="00937A21">
      <w:pPr>
        <w:pStyle w:val="a3"/>
        <w:jc w:val="both"/>
      </w:pPr>
      <w:r>
        <w:t>Г)</w:t>
      </w:r>
      <w:r>
        <w:rPr>
          <w:spacing w:val="-4"/>
        </w:rPr>
        <w:t xml:space="preserve"> </w:t>
      </w:r>
      <w:r>
        <w:rPr>
          <w:spacing w:val="-10"/>
        </w:rPr>
        <w:t>^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494"/>
        </w:tabs>
        <w:ind w:left="1494" w:hanging="359"/>
        <w:rPr>
          <w:sz w:val="24"/>
        </w:rPr>
      </w:pPr>
      <w:r>
        <w:rPr>
          <w:sz w:val="24"/>
        </w:rPr>
        <w:t>Строки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таблицы:</w:t>
      </w:r>
    </w:p>
    <w:p w:rsidR="00A26EFB" w:rsidRDefault="00937A21">
      <w:pPr>
        <w:pStyle w:val="a3"/>
        <w:ind w:right="4294"/>
      </w:pPr>
      <w:r>
        <w:t>А)</w:t>
      </w:r>
      <w:r>
        <w:rPr>
          <w:spacing w:val="-10"/>
        </w:rPr>
        <w:t xml:space="preserve"> </w:t>
      </w:r>
      <w:r>
        <w:t>именуются</w:t>
      </w:r>
      <w:r>
        <w:rPr>
          <w:spacing w:val="-9"/>
        </w:rPr>
        <w:t xml:space="preserve"> </w:t>
      </w:r>
      <w:r>
        <w:t>пользователем</w:t>
      </w:r>
      <w:r>
        <w:rPr>
          <w:spacing w:val="-10"/>
        </w:rPr>
        <w:t xml:space="preserve"> </w:t>
      </w:r>
      <w:r>
        <w:t>произвольным</w:t>
      </w:r>
      <w:r>
        <w:rPr>
          <w:spacing w:val="-10"/>
        </w:rPr>
        <w:t xml:space="preserve"> </w:t>
      </w:r>
      <w:r>
        <w:t>образом Б) нумеруются цифрами+</w:t>
      </w:r>
    </w:p>
    <w:p w:rsidR="00A26EFB" w:rsidRDefault="00937A21">
      <w:pPr>
        <w:pStyle w:val="a3"/>
        <w:ind w:right="5084"/>
      </w:pPr>
      <w:r>
        <w:t>В) обозначаются буквами русского алфавита Г)</w:t>
      </w:r>
      <w:r>
        <w:rPr>
          <w:spacing w:val="-10"/>
        </w:rPr>
        <w:t xml:space="preserve"> </w:t>
      </w:r>
      <w:r>
        <w:t>обозначаются</w:t>
      </w:r>
      <w:r>
        <w:rPr>
          <w:spacing w:val="-9"/>
        </w:rPr>
        <w:t xml:space="preserve"> </w:t>
      </w:r>
      <w:r>
        <w:t>буквами</w:t>
      </w:r>
      <w:r>
        <w:rPr>
          <w:spacing w:val="-9"/>
        </w:rPr>
        <w:t xml:space="preserve"> </w:t>
      </w:r>
      <w:r>
        <w:t>латинского</w:t>
      </w:r>
      <w:r>
        <w:rPr>
          <w:spacing w:val="-9"/>
        </w:rPr>
        <w:t xml:space="preserve"> </w:t>
      </w:r>
      <w:r>
        <w:t>алфавита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494"/>
        </w:tabs>
        <w:ind w:left="1494" w:hanging="359"/>
        <w:rPr>
          <w:sz w:val="24"/>
        </w:rPr>
      </w:pPr>
      <w:r>
        <w:rPr>
          <w:sz w:val="24"/>
        </w:rPr>
        <w:t>Правильная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формула:</w:t>
      </w:r>
    </w:p>
    <w:p w:rsidR="00A26EFB" w:rsidRDefault="00937A21">
      <w:pPr>
        <w:pStyle w:val="a3"/>
        <w:ind w:right="7432"/>
      </w:pPr>
      <w:r>
        <w:t>А) =СУММ(х1, х2, х3) Б)</w:t>
      </w:r>
      <w:r>
        <w:rPr>
          <w:spacing w:val="-15"/>
        </w:rPr>
        <w:t xml:space="preserve"> </w:t>
      </w:r>
      <w:r>
        <w:t>=СУММ(А1;А2;А3)+ В) =СРЗНАЧ(А1 # А2) Г) =СРЗНАЧ(А1 @ А2)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614"/>
        </w:tabs>
        <w:ind w:right="634" w:firstLine="0"/>
        <w:jc w:val="both"/>
        <w:rPr>
          <w:sz w:val="24"/>
        </w:rPr>
      </w:pPr>
      <w:r>
        <w:rPr>
          <w:sz w:val="24"/>
        </w:rPr>
        <w:t>Дано</w:t>
      </w:r>
      <w:r>
        <w:rPr>
          <w:spacing w:val="-3"/>
          <w:sz w:val="24"/>
        </w:rPr>
        <w:t xml:space="preserve"> </w:t>
      </w:r>
      <w:r>
        <w:rPr>
          <w:sz w:val="24"/>
        </w:rPr>
        <w:t>А1=4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B1=12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подсчитать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A2+3*B3,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фор-</w:t>
      </w:r>
      <w:r>
        <w:rPr>
          <w:spacing w:val="-2"/>
          <w:sz w:val="24"/>
        </w:rPr>
        <w:t>мулу?</w:t>
      </w:r>
    </w:p>
    <w:p w:rsidR="00A26EFB" w:rsidRPr="00AB4F9A" w:rsidRDefault="00937A21">
      <w:pPr>
        <w:pStyle w:val="a3"/>
        <w:ind w:right="7951"/>
        <w:jc w:val="both"/>
        <w:rPr>
          <w:lang w:val="en-US"/>
        </w:rPr>
      </w:pPr>
      <w:r>
        <w:t>А</w:t>
      </w:r>
      <w:r w:rsidRPr="00AB4F9A">
        <w:rPr>
          <w:lang w:val="en-US"/>
        </w:rPr>
        <w:t xml:space="preserve">) =A1*2+3*B1*3 </w:t>
      </w:r>
      <w:r>
        <w:t>Б</w:t>
      </w:r>
      <w:r w:rsidRPr="00AB4F9A">
        <w:rPr>
          <w:lang w:val="en-US"/>
        </w:rPr>
        <w:t xml:space="preserve">) =A1^2+3*B1*3 </w:t>
      </w:r>
      <w:r>
        <w:t>В</w:t>
      </w:r>
      <w:r w:rsidRPr="00AB4F9A">
        <w:rPr>
          <w:lang w:val="en-US"/>
        </w:rPr>
        <w:t xml:space="preserve">) =A1*2+3*B1^3 </w:t>
      </w:r>
      <w:r>
        <w:t>Г</w:t>
      </w:r>
      <w:r w:rsidRPr="00AB4F9A">
        <w:rPr>
          <w:lang w:val="en-US"/>
        </w:rPr>
        <w:t>)</w:t>
      </w:r>
      <w:r w:rsidRPr="00AB4F9A">
        <w:rPr>
          <w:spacing w:val="-4"/>
          <w:lang w:val="en-US"/>
        </w:rPr>
        <w:t xml:space="preserve"> </w:t>
      </w:r>
      <w:r w:rsidRPr="00AB4F9A">
        <w:rPr>
          <w:spacing w:val="-2"/>
          <w:lang w:val="en-US"/>
        </w:rPr>
        <w:t>=A1^2+3*B1^3+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494"/>
        </w:tabs>
        <w:ind w:right="1502" w:firstLine="0"/>
        <w:rPr>
          <w:sz w:val="24"/>
        </w:rPr>
      </w:pP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имя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книги? А) Только рабочего листа</w:t>
      </w:r>
    </w:p>
    <w:p w:rsidR="00A26EFB" w:rsidRDefault="00937A21">
      <w:pPr>
        <w:pStyle w:val="a3"/>
      </w:pPr>
      <w:r>
        <w:t>Б)</w:t>
      </w:r>
      <w:r>
        <w:rPr>
          <w:spacing w:val="-8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4"/>
        </w:rPr>
        <w:t>книги</w:t>
      </w:r>
    </w:p>
    <w:p w:rsidR="00A26EFB" w:rsidRDefault="00937A21">
      <w:pPr>
        <w:pStyle w:val="a3"/>
        <w:spacing w:before="1"/>
        <w:ind w:right="5864"/>
      </w:pPr>
      <w:r>
        <w:t>В)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рабочего</w:t>
      </w:r>
      <w:r>
        <w:rPr>
          <w:spacing w:val="-6"/>
        </w:rPr>
        <w:t xml:space="preserve"> </w:t>
      </w:r>
      <w:r>
        <w:t>листа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книги+ Г) Нельзя в обоих случаях</w:t>
      </w:r>
    </w:p>
    <w:p w:rsidR="00A26EFB" w:rsidRDefault="00937A21">
      <w:pPr>
        <w:pStyle w:val="a4"/>
        <w:numPr>
          <w:ilvl w:val="0"/>
          <w:numId w:val="23"/>
        </w:numPr>
        <w:tabs>
          <w:tab w:val="left" w:pos="1493"/>
        </w:tabs>
        <w:ind w:right="1805" w:firstLine="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Excel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данных? А) графические объекты Word Art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</w:t>
      </w:r>
      <w:r>
        <w:rPr>
          <w:spacing w:val="-2"/>
        </w:rPr>
        <w:t>автофигуры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  <w:ind w:right="7258"/>
      </w:pPr>
      <w:r>
        <w:t>В)</w:t>
      </w:r>
      <w:r>
        <w:rPr>
          <w:spacing w:val="-15"/>
        </w:rPr>
        <w:t xml:space="preserve"> </w:t>
      </w:r>
      <w:r>
        <w:t>графические</w:t>
      </w:r>
      <w:r>
        <w:rPr>
          <w:spacing w:val="-15"/>
        </w:rPr>
        <w:t xml:space="preserve"> </w:t>
      </w:r>
      <w:r>
        <w:t>рисунки Г) диаграммы+</w:t>
      </w:r>
    </w:p>
    <w:p w:rsidR="00A26EFB" w:rsidRDefault="00A26EFB">
      <w:pPr>
        <w:pStyle w:val="a3"/>
        <w:spacing w:before="51"/>
        <w:ind w:left="0"/>
      </w:pPr>
    </w:p>
    <w:p w:rsidR="00A26EFB" w:rsidRDefault="00937A21">
      <w:pPr>
        <w:pStyle w:val="1"/>
        <w:ind w:left="5256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2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spacing w:before="34"/>
        <w:ind w:left="1374" w:hanging="239"/>
        <w:rPr>
          <w:sz w:val="24"/>
        </w:rPr>
      </w:pPr>
      <w:r>
        <w:rPr>
          <w:sz w:val="24"/>
        </w:rPr>
        <w:t>Строки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таблицы:</w:t>
      </w:r>
    </w:p>
    <w:p w:rsidR="00A26EFB" w:rsidRDefault="00937A21">
      <w:pPr>
        <w:pStyle w:val="a3"/>
        <w:ind w:right="4294"/>
      </w:pPr>
      <w:r>
        <w:t>А)</w:t>
      </w:r>
      <w:r>
        <w:rPr>
          <w:spacing w:val="-10"/>
        </w:rPr>
        <w:t xml:space="preserve"> </w:t>
      </w:r>
      <w:r>
        <w:t>именуются</w:t>
      </w:r>
      <w:r>
        <w:rPr>
          <w:spacing w:val="-9"/>
        </w:rPr>
        <w:t xml:space="preserve"> </w:t>
      </w:r>
      <w:r>
        <w:t>пользователем</w:t>
      </w:r>
      <w:r>
        <w:rPr>
          <w:spacing w:val="-10"/>
        </w:rPr>
        <w:t xml:space="preserve"> </w:t>
      </w:r>
      <w:r>
        <w:t>произвольным</w:t>
      </w:r>
      <w:r>
        <w:rPr>
          <w:spacing w:val="-10"/>
        </w:rPr>
        <w:t xml:space="preserve"> </w:t>
      </w:r>
      <w:r>
        <w:t>образом Б) нумеруются цифрами+</w:t>
      </w:r>
    </w:p>
    <w:p w:rsidR="00A26EFB" w:rsidRDefault="00937A21">
      <w:pPr>
        <w:pStyle w:val="a3"/>
        <w:ind w:right="5084"/>
      </w:pPr>
      <w:r>
        <w:t>В) обозначаются буквами русского алфавита Г)</w:t>
      </w:r>
      <w:r>
        <w:rPr>
          <w:spacing w:val="-10"/>
        </w:rPr>
        <w:t xml:space="preserve"> </w:t>
      </w:r>
      <w:r>
        <w:t>обозначаются</w:t>
      </w:r>
      <w:r>
        <w:rPr>
          <w:spacing w:val="-9"/>
        </w:rPr>
        <w:t xml:space="preserve"> </w:t>
      </w:r>
      <w:r>
        <w:t>буквами</w:t>
      </w:r>
      <w:r>
        <w:rPr>
          <w:spacing w:val="-9"/>
        </w:rPr>
        <w:t xml:space="preserve"> </w:t>
      </w:r>
      <w:r>
        <w:t>латинского</w:t>
      </w:r>
      <w:r>
        <w:rPr>
          <w:spacing w:val="-9"/>
        </w:rPr>
        <w:t xml:space="preserve"> </w:t>
      </w:r>
      <w:r>
        <w:t>алфавита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ind w:left="1374" w:hanging="239"/>
        <w:rPr>
          <w:sz w:val="24"/>
        </w:rPr>
      </w:pPr>
      <w:r>
        <w:rPr>
          <w:sz w:val="24"/>
        </w:rPr>
        <w:t>Правильная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формула:</w:t>
      </w:r>
    </w:p>
    <w:p w:rsidR="00A26EFB" w:rsidRDefault="00937A21">
      <w:pPr>
        <w:pStyle w:val="a3"/>
        <w:ind w:right="7432"/>
      </w:pPr>
      <w:r>
        <w:t>А) =СУММ(х1, х2, х3) Б)</w:t>
      </w:r>
      <w:r>
        <w:rPr>
          <w:spacing w:val="-15"/>
        </w:rPr>
        <w:t xml:space="preserve"> </w:t>
      </w:r>
      <w:r>
        <w:t>=СУММ(А1;А2;А3)+ В) =СРЗНАЧ(А1 # А2) Г) =СРЗНАЧ(А1 @ А2)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494"/>
        </w:tabs>
        <w:ind w:left="1135" w:right="751" w:firstLine="0"/>
        <w:jc w:val="both"/>
        <w:rPr>
          <w:sz w:val="24"/>
        </w:rPr>
      </w:pPr>
      <w:r>
        <w:rPr>
          <w:sz w:val="24"/>
        </w:rPr>
        <w:t>Дано</w:t>
      </w:r>
      <w:r>
        <w:rPr>
          <w:spacing w:val="-4"/>
          <w:sz w:val="24"/>
        </w:rPr>
        <w:t xml:space="preserve"> </w:t>
      </w:r>
      <w:r>
        <w:rPr>
          <w:sz w:val="24"/>
        </w:rPr>
        <w:t>А1=4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B1=12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подсчитать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A2+3*B3,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фор-</w:t>
      </w:r>
      <w:r>
        <w:rPr>
          <w:spacing w:val="-2"/>
          <w:sz w:val="24"/>
        </w:rPr>
        <w:t>мулу?</w:t>
      </w:r>
    </w:p>
    <w:p w:rsidR="00A26EFB" w:rsidRPr="00AB4F9A" w:rsidRDefault="00937A21">
      <w:pPr>
        <w:pStyle w:val="a3"/>
        <w:ind w:right="7951"/>
        <w:jc w:val="both"/>
        <w:rPr>
          <w:lang w:val="en-US"/>
        </w:rPr>
      </w:pPr>
      <w:r>
        <w:t>А</w:t>
      </w:r>
      <w:r w:rsidRPr="00AB4F9A">
        <w:rPr>
          <w:lang w:val="en-US"/>
        </w:rPr>
        <w:t xml:space="preserve">) =A1*2+3*B1*3 </w:t>
      </w:r>
      <w:r>
        <w:t>Б</w:t>
      </w:r>
      <w:r w:rsidRPr="00AB4F9A">
        <w:rPr>
          <w:lang w:val="en-US"/>
        </w:rPr>
        <w:t xml:space="preserve">) =A1^2+3*B1*3 </w:t>
      </w:r>
      <w:r>
        <w:t>В</w:t>
      </w:r>
      <w:r w:rsidRPr="00AB4F9A">
        <w:rPr>
          <w:lang w:val="en-US"/>
        </w:rPr>
        <w:t xml:space="preserve">) =A1*2+3*B1^3 </w:t>
      </w:r>
      <w:r>
        <w:t>Г</w:t>
      </w:r>
      <w:r w:rsidRPr="00AB4F9A">
        <w:rPr>
          <w:lang w:val="en-US"/>
        </w:rPr>
        <w:t>)</w:t>
      </w:r>
      <w:r w:rsidRPr="00AB4F9A">
        <w:rPr>
          <w:spacing w:val="-4"/>
          <w:lang w:val="en-US"/>
        </w:rPr>
        <w:t xml:space="preserve"> </w:t>
      </w:r>
      <w:r w:rsidRPr="00AB4F9A">
        <w:rPr>
          <w:spacing w:val="-2"/>
          <w:lang w:val="en-US"/>
        </w:rPr>
        <w:t>=A1^2+3*B1^3+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ind w:left="1135" w:right="1620" w:firstLine="0"/>
        <w:rPr>
          <w:sz w:val="24"/>
        </w:rPr>
      </w:pP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книги? А) Только рабочего листа</w:t>
      </w:r>
    </w:p>
    <w:p w:rsidR="00A26EFB" w:rsidRDefault="00937A21">
      <w:pPr>
        <w:pStyle w:val="a3"/>
      </w:pPr>
      <w:r>
        <w:t>Б)</w:t>
      </w:r>
      <w:r>
        <w:rPr>
          <w:spacing w:val="-8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4"/>
        </w:rPr>
        <w:t>книги</w:t>
      </w:r>
    </w:p>
    <w:p w:rsidR="00A26EFB" w:rsidRDefault="00937A21">
      <w:pPr>
        <w:pStyle w:val="a3"/>
        <w:ind w:right="5864"/>
      </w:pPr>
      <w:r>
        <w:t>В)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рабочего</w:t>
      </w:r>
      <w:r>
        <w:rPr>
          <w:spacing w:val="-6"/>
        </w:rPr>
        <w:t xml:space="preserve"> </w:t>
      </w:r>
      <w:r>
        <w:t>листа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книги+ Г) Нельзя в обоих случаях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3"/>
        </w:tabs>
        <w:ind w:left="1135" w:right="1925" w:firstLine="0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Excel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данных? А) графические объекты Word Art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</w:t>
      </w:r>
      <w:r>
        <w:rPr>
          <w:spacing w:val="-2"/>
        </w:rPr>
        <w:t>автофигуры</w:t>
      </w:r>
    </w:p>
    <w:p w:rsidR="00A26EFB" w:rsidRDefault="00937A21">
      <w:pPr>
        <w:pStyle w:val="a3"/>
        <w:ind w:right="7258"/>
      </w:pPr>
      <w:r>
        <w:t>В)</w:t>
      </w:r>
      <w:r>
        <w:rPr>
          <w:spacing w:val="-15"/>
        </w:rPr>
        <w:t xml:space="preserve"> </w:t>
      </w:r>
      <w:r>
        <w:t>графические</w:t>
      </w:r>
      <w:r>
        <w:rPr>
          <w:spacing w:val="-15"/>
        </w:rPr>
        <w:t xml:space="preserve"> </w:t>
      </w:r>
      <w:r>
        <w:t>рисунки Г) диаграммы+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ind w:left="1135" w:right="3532" w:firstLine="0"/>
        <w:rPr>
          <w:sz w:val="24"/>
        </w:rPr>
      </w:pPr>
      <w:r>
        <w:rPr>
          <w:sz w:val="24"/>
        </w:rPr>
        <w:t>Расширение,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9"/>
          <w:sz w:val="24"/>
        </w:rPr>
        <w:t xml:space="preserve"> </w:t>
      </w:r>
      <w:r>
        <w:rPr>
          <w:sz w:val="24"/>
        </w:rPr>
        <w:t>имеют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Excel: А) xlsx, xls+</w:t>
      </w:r>
    </w:p>
    <w:p w:rsidR="00A26EFB" w:rsidRDefault="00937A21">
      <w:pPr>
        <w:pStyle w:val="a3"/>
        <w:ind w:right="8671"/>
      </w:pPr>
      <w:r>
        <w:t>Б) txtx, txt В)</w:t>
      </w:r>
      <w:r>
        <w:rPr>
          <w:spacing w:val="-15"/>
        </w:rPr>
        <w:t xml:space="preserve"> </w:t>
      </w:r>
      <w:r>
        <w:t>doc,</w:t>
      </w:r>
      <w:r>
        <w:rPr>
          <w:spacing w:val="-15"/>
        </w:rPr>
        <w:t xml:space="preserve"> </w:t>
      </w:r>
      <w:r>
        <w:t>docx Г) ppt, pptx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ind w:left="1135" w:right="2267" w:firstLine="0"/>
        <w:rPr>
          <w:sz w:val="24"/>
        </w:rPr>
      </w:pPr>
      <w:r>
        <w:rPr>
          <w:sz w:val="24"/>
        </w:rPr>
        <w:t>Элементарные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6"/>
          <w:sz w:val="24"/>
        </w:rPr>
        <w:t xml:space="preserve"> </w:t>
      </w:r>
      <w:r>
        <w:rPr>
          <w:sz w:val="24"/>
        </w:rPr>
        <w:t>Excel: А) поле, запись</w:t>
      </w:r>
    </w:p>
    <w:p w:rsidR="00A26EFB" w:rsidRDefault="00937A21">
      <w:pPr>
        <w:pStyle w:val="a3"/>
        <w:ind w:right="8769"/>
      </w:pPr>
      <w:r>
        <w:t>Б)</w:t>
      </w:r>
      <w:r>
        <w:rPr>
          <w:spacing w:val="-15"/>
        </w:rPr>
        <w:t xml:space="preserve"> </w:t>
      </w:r>
      <w:r>
        <w:t>ячейки+ В) строки Г)</w:t>
      </w:r>
      <w:r>
        <w:rPr>
          <w:spacing w:val="-15"/>
        </w:rPr>
        <w:t xml:space="preserve"> </w:t>
      </w:r>
      <w:r>
        <w:t>столбцы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ind w:left="1135" w:right="799" w:firstLine="0"/>
        <w:rPr>
          <w:sz w:val="24"/>
        </w:rPr>
      </w:pP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абсолютный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ячейки,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пересечении столбца А и строки 1:</w:t>
      </w:r>
    </w:p>
    <w:p w:rsidR="00A26EFB" w:rsidRDefault="00937A21">
      <w:pPr>
        <w:pStyle w:val="a3"/>
        <w:ind w:right="8929"/>
      </w:pPr>
      <w:r>
        <w:t>А)</w:t>
      </w:r>
      <w:r>
        <w:rPr>
          <w:spacing w:val="-15"/>
        </w:rPr>
        <w:t xml:space="preserve"> </w:t>
      </w:r>
      <w:r>
        <w:t>$A$1+ Б) A1</w:t>
      </w:r>
    </w:p>
    <w:p w:rsidR="00A26EFB" w:rsidRDefault="00937A21">
      <w:pPr>
        <w:pStyle w:val="a3"/>
        <w:ind w:right="9077"/>
      </w:pPr>
      <w:r>
        <w:t>В)</w:t>
      </w:r>
      <w:r>
        <w:rPr>
          <w:spacing w:val="-15"/>
        </w:rPr>
        <w:t xml:space="preserve"> </w:t>
      </w:r>
      <w:r>
        <w:t>$1$A Г) 1A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374"/>
        </w:tabs>
        <w:spacing w:before="1"/>
        <w:ind w:left="1135" w:right="799" w:firstLine="0"/>
        <w:jc w:val="both"/>
        <w:rPr>
          <w:sz w:val="24"/>
        </w:rPr>
      </w:pP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4"/>
          <w:sz w:val="24"/>
        </w:rPr>
        <w:t xml:space="preserve"> </w:t>
      </w:r>
      <w:r>
        <w:rPr>
          <w:sz w:val="24"/>
        </w:rPr>
        <w:t>ли-</w:t>
      </w:r>
      <w:r>
        <w:rPr>
          <w:spacing w:val="-4"/>
          <w:sz w:val="24"/>
        </w:rPr>
        <w:t>сте?</w:t>
      </w:r>
    </w:p>
    <w:p w:rsidR="00A26EFB" w:rsidRDefault="00937A21">
      <w:pPr>
        <w:pStyle w:val="a3"/>
      </w:pPr>
      <w:r>
        <w:t>А)</w:t>
      </w:r>
      <w:r>
        <w:rPr>
          <w:spacing w:val="-5"/>
        </w:rPr>
        <w:t xml:space="preserve"> Да+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Нет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494"/>
        </w:tabs>
        <w:spacing w:before="2" w:line="237" w:lineRule="auto"/>
        <w:ind w:left="1135" w:right="2944" w:firstLine="0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то</w:t>
      </w:r>
      <w:r>
        <w:rPr>
          <w:spacing w:val="-5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ячейки,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смешанную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адресацию: А) А1</w:t>
      </w:r>
    </w:p>
    <w:p w:rsidR="00A26EFB" w:rsidRDefault="00A26EFB">
      <w:pPr>
        <w:pStyle w:val="a4"/>
        <w:spacing w:line="237" w:lineRule="auto"/>
        <w:rPr>
          <w:sz w:val="24"/>
        </w:rPr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  <w:ind w:right="9079"/>
      </w:pPr>
      <w:r>
        <w:t>Б) 2С</w:t>
      </w:r>
      <w:r>
        <w:rPr>
          <w:spacing w:val="40"/>
        </w:rPr>
        <w:t xml:space="preserve"> </w:t>
      </w:r>
      <w:r>
        <w:t>В)</w:t>
      </w:r>
      <w:r>
        <w:rPr>
          <w:spacing w:val="-4"/>
        </w:rPr>
        <w:t xml:space="preserve"> B$4+</w:t>
      </w:r>
    </w:p>
    <w:p w:rsidR="00A26EFB" w:rsidRDefault="00937A21">
      <w:pPr>
        <w:pStyle w:val="a3"/>
      </w:pPr>
      <w:r>
        <w:t>Г)</w:t>
      </w:r>
      <w:r>
        <w:rPr>
          <w:spacing w:val="-4"/>
        </w:rPr>
        <w:t xml:space="preserve"> $A$1</w:t>
      </w:r>
    </w:p>
    <w:p w:rsidR="00A26EFB" w:rsidRDefault="00937A21">
      <w:pPr>
        <w:pStyle w:val="a3"/>
        <w:spacing w:before="1"/>
        <w:ind w:right="4392"/>
        <w:jc w:val="both"/>
      </w:pPr>
      <w:r>
        <w:t>11</w:t>
      </w:r>
      <w:r>
        <w:rPr>
          <w:spacing w:val="80"/>
        </w:rPr>
        <w:t xml:space="preserve"> </w:t>
      </w:r>
      <w:r>
        <w:t>Категория,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функция</w:t>
      </w:r>
      <w:r>
        <w:rPr>
          <w:spacing w:val="-7"/>
        </w:rPr>
        <w:t xml:space="preserve"> </w:t>
      </w:r>
      <w:r>
        <w:t>ЕСЛИ? А) Математические</w:t>
      </w:r>
    </w:p>
    <w:p w:rsidR="00A26EFB" w:rsidRDefault="00937A21">
      <w:pPr>
        <w:pStyle w:val="a3"/>
        <w:ind w:right="8326"/>
        <w:jc w:val="both"/>
      </w:pPr>
      <w:r>
        <w:rPr>
          <w:spacing w:val="-2"/>
        </w:rPr>
        <w:t xml:space="preserve">Б)Логические+ </w:t>
      </w:r>
      <w:r>
        <w:t>В)</w:t>
      </w:r>
      <w:r>
        <w:rPr>
          <w:spacing w:val="-15"/>
        </w:rPr>
        <w:t xml:space="preserve"> </w:t>
      </w:r>
      <w:r>
        <w:t>Финансовые Г) Текстовые</w:t>
      </w:r>
    </w:p>
    <w:p w:rsidR="00A26EFB" w:rsidRDefault="00937A21">
      <w:pPr>
        <w:pStyle w:val="a4"/>
        <w:numPr>
          <w:ilvl w:val="0"/>
          <w:numId w:val="25"/>
        </w:numPr>
        <w:tabs>
          <w:tab w:val="left" w:pos="1494"/>
        </w:tabs>
        <w:ind w:right="2968" w:firstLine="0"/>
        <w:rPr>
          <w:sz w:val="24"/>
        </w:rPr>
      </w:pPr>
      <w:r>
        <w:rPr>
          <w:sz w:val="24"/>
        </w:rPr>
        <w:t>Кнопка,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Excel: А) кнопки редактирования текста</w:t>
      </w:r>
    </w:p>
    <w:p w:rsidR="00A26EFB" w:rsidRDefault="00937A21">
      <w:pPr>
        <w:pStyle w:val="a3"/>
      </w:pPr>
      <w:r>
        <w:t>Б)</w:t>
      </w:r>
      <w:r>
        <w:rPr>
          <w:spacing w:val="-6"/>
        </w:rPr>
        <w:t xml:space="preserve"> </w:t>
      </w:r>
      <w:r>
        <w:t>кпопки</w:t>
      </w:r>
      <w:r>
        <w:rPr>
          <w:spacing w:val="-4"/>
        </w:rPr>
        <w:t xml:space="preserve"> </w:t>
      </w:r>
      <w:r>
        <w:rPr>
          <w:spacing w:val="-2"/>
        </w:rPr>
        <w:t>цвета</w:t>
      </w:r>
    </w:p>
    <w:p w:rsidR="00A26EFB" w:rsidRDefault="00937A21">
      <w:pPr>
        <w:pStyle w:val="a3"/>
        <w:ind w:right="6150"/>
      </w:pPr>
      <w:r>
        <w:t>В)</w:t>
      </w:r>
      <w:r>
        <w:rPr>
          <w:spacing w:val="-13"/>
        </w:rPr>
        <w:t xml:space="preserve"> </w:t>
      </w:r>
      <w:r>
        <w:t>кнопки</w:t>
      </w:r>
      <w:r>
        <w:rPr>
          <w:spacing w:val="-11"/>
        </w:rPr>
        <w:t xml:space="preserve"> </w:t>
      </w:r>
      <w:r>
        <w:t>редактирования</w:t>
      </w:r>
      <w:r>
        <w:rPr>
          <w:spacing w:val="-12"/>
        </w:rPr>
        <w:t xml:space="preserve"> </w:t>
      </w:r>
      <w:r>
        <w:t>границ+ Г) кнопки функций</w:t>
      </w:r>
    </w:p>
    <w:p w:rsidR="00A26EFB" w:rsidRDefault="00937A21">
      <w:pPr>
        <w:pStyle w:val="a4"/>
        <w:numPr>
          <w:ilvl w:val="0"/>
          <w:numId w:val="25"/>
        </w:numPr>
        <w:tabs>
          <w:tab w:val="left" w:pos="1494"/>
        </w:tabs>
        <w:ind w:right="3619" w:firstLine="0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блока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ячеек? А) A1:C5+</w:t>
      </w:r>
    </w:p>
    <w:p w:rsidR="00A26EFB" w:rsidRDefault="00937A21">
      <w:pPr>
        <w:pStyle w:val="a3"/>
        <w:ind w:right="8866"/>
        <w:jc w:val="both"/>
      </w:pPr>
      <w:r>
        <w:t>Б) A1-C5 В) A1;C5 Г)</w:t>
      </w:r>
      <w:r>
        <w:rPr>
          <w:spacing w:val="-4"/>
        </w:rPr>
        <w:t xml:space="preserve"> </w:t>
      </w:r>
      <w:r>
        <w:rPr>
          <w:spacing w:val="-2"/>
        </w:rPr>
        <w:t>A1,C5+</w:t>
      </w:r>
    </w:p>
    <w:p w:rsidR="00A26EFB" w:rsidRDefault="00937A21">
      <w:pPr>
        <w:pStyle w:val="a4"/>
        <w:numPr>
          <w:ilvl w:val="0"/>
          <w:numId w:val="25"/>
        </w:numPr>
        <w:tabs>
          <w:tab w:val="left" w:pos="1494"/>
        </w:tabs>
        <w:ind w:right="4507" w:firstLine="0"/>
        <w:rPr>
          <w:sz w:val="24"/>
        </w:rPr>
      </w:pPr>
      <w:r>
        <w:rPr>
          <w:sz w:val="24"/>
        </w:rPr>
        <w:t>Символ,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9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Excel? А) знак пробел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rPr>
          <w:spacing w:val="-2"/>
        </w:rPr>
        <w:t>равенства</w:t>
      </w:r>
    </w:p>
    <w:p w:rsidR="00A26EFB" w:rsidRDefault="00937A21">
      <w:pPr>
        <w:pStyle w:val="a3"/>
        <w:ind w:right="6221"/>
      </w:pPr>
      <w:r>
        <w:t>В)</w:t>
      </w:r>
      <w:r>
        <w:rPr>
          <w:spacing w:val="-14"/>
        </w:rPr>
        <w:t xml:space="preserve"> </w:t>
      </w:r>
      <w:r>
        <w:t>знак</w:t>
      </w:r>
      <w:r>
        <w:rPr>
          <w:spacing w:val="-12"/>
        </w:rPr>
        <w:t xml:space="preserve"> </w:t>
      </w:r>
      <w:r>
        <w:t>арифметической</w:t>
      </w:r>
      <w:r>
        <w:rPr>
          <w:spacing w:val="-12"/>
        </w:rPr>
        <w:t xml:space="preserve"> </w:t>
      </w:r>
      <w:r>
        <w:t>операции Г) логическое условие ЕСЛИ+</w:t>
      </w:r>
    </w:p>
    <w:p w:rsidR="00A26EFB" w:rsidRDefault="00937A21">
      <w:pPr>
        <w:pStyle w:val="a4"/>
        <w:numPr>
          <w:ilvl w:val="0"/>
          <w:numId w:val="25"/>
        </w:numPr>
        <w:tabs>
          <w:tab w:val="left" w:pos="1494"/>
        </w:tabs>
        <w:ind w:right="2524" w:firstLine="0"/>
        <w:rPr>
          <w:sz w:val="24"/>
        </w:rPr>
      </w:pPr>
      <w:r>
        <w:rPr>
          <w:sz w:val="24"/>
        </w:rPr>
        <w:t>Оператор,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10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операторов: А) +</w:t>
      </w:r>
    </w:p>
    <w:p w:rsidR="00A26EFB" w:rsidRDefault="00937A21">
      <w:pPr>
        <w:pStyle w:val="a3"/>
        <w:ind w:right="9311"/>
      </w:pPr>
      <w:r>
        <w:t>Б)</w:t>
      </w:r>
      <w:r>
        <w:rPr>
          <w:spacing w:val="-15"/>
        </w:rPr>
        <w:t xml:space="preserve"> </w:t>
      </w:r>
      <w:r>
        <w:t>&amp;+ В) –</w:t>
      </w:r>
    </w:p>
    <w:p w:rsidR="00A26EFB" w:rsidRDefault="00937A21">
      <w:pPr>
        <w:pStyle w:val="a3"/>
        <w:jc w:val="both"/>
      </w:pPr>
      <w:r>
        <w:t>Г)</w:t>
      </w:r>
      <w:r>
        <w:rPr>
          <w:spacing w:val="-4"/>
        </w:rPr>
        <w:t xml:space="preserve"> </w:t>
      </w:r>
      <w:r>
        <w:rPr>
          <w:spacing w:val="-10"/>
        </w:rPr>
        <w:t>^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494"/>
        </w:tabs>
        <w:ind w:left="1494" w:hanging="359"/>
        <w:rPr>
          <w:sz w:val="24"/>
        </w:rPr>
      </w:pPr>
      <w:r>
        <w:rPr>
          <w:sz w:val="24"/>
        </w:rPr>
        <w:t>Строки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таблицы:</w:t>
      </w:r>
    </w:p>
    <w:p w:rsidR="00A26EFB" w:rsidRDefault="00937A21">
      <w:pPr>
        <w:pStyle w:val="a3"/>
        <w:ind w:right="4294"/>
      </w:pPr>
      <w:r>
        <w:t>А)</w:t>
      </w:r>
      <w:r>
        <w:rPr>
          <w:spacing w:val="-10"/>
        </w:rPr>
        <w:t xml:space="preserve"> </w:t>
      </w:r>
      <w:r>
        <w:t>именуются</w:t>
      </w:r>
      <w:r>
        <w:rPr>
          <w:spacing w:val="-9"/>
        </w:rPr>
        <w:t xml:space="preserve"> </w:t>
      </w:r>
      <w:r>
        <w:t>пользователем</w:t>
      </w:r>
      <w:r>
        <w:rPr>
          <w:spacing w:val="-10"/>
        </w:rPr>
        <w:t xml:space="preserve"> </w:t>
      </w:r>
      <w:r>
        <w:t>произвольным</w:t>
      </w:r>
      <w:r>
        <w:rPr>
          <w:spacing w:val="-10"/>
        </w:rPr>
        <w:t xml:space="preserve"> </w:t>
      </w:r>
      <w:r>
        <w:t>образом Б) нумеруются цифрами+</w:t>
      </w:r>
    </w:p>
    <w:p w:rsidR="00A26EFB" w:rsidRDefault="00937A21">
      <w:pPr>
        <w:pStyle w:val="a3"/>
        <w:ind w:right="5084"/>
      </w:pPr>
      <w:r>
        <w:t>В) обозначаются буквами русского алфавита Г)</w:t>
      </w:r>
      <w:r>
        <w:rPr>
          <w:spacing w:val="-10"/>
        </w:rPr>
        <w:t xml:space="preserve"> </w:t>
      </w:r>
      <w:r>
        <w:t>обозначаются</w:t>
      </w:r>
      <w:r>
        <w:rPr>
          <w:spacing w:val="-9"/>
        </w:rPr>
        <w:t xml:space="preserve"> </w:t>
      </w:r>
      <w:r>
        <w:t>буквами</w:t>
      </w:r>
      <w:r>
        <w:rPr>
          <w:spacing w:val="-9"/>
        </w:rPr>
        <w:t xml:space="preserve"> </w:t>
      </w:r>
      <w:r>
        <w:t>латинского</w:t>
      </w:r>
      <w:r>
        <w:rPr>
          <w:spacing w:val="-9"/>
        </w:rPr>
        <w:t xml:space="preserve"> </w:t>
      </w:r>
      <w:r>
        <w:t>алфавита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494"/>
        </w:tabs>
        <w:ind w:left="1494" w:hanging="359"/>
        <w:rPr>
          <w:sz w:val="24"/>
        </w:rPr>
      </w:pPr>
      <w:r>
        <w:rPr>
          <w:sz w:val="24"/>
        </w:rPr>
        <w:t>Правильная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формула:</w:t>
      </w:r>
    </w:p>
    <w:p w:rsidR="00A26EFB" w:rsidRDefault="00937A21">
      <w:pPr>
        <w:pStyle w:val="a3"/>
        <w:ind w:right="7432"/>
      </w:pPr>
      <w:r>
        <w:t>А) =СУММ(х1, х2, х3) Б)</w:t>
      </w:r>
      <w:r>
        <w:rPr>
          <w:spacing w:val="-15"/>
        </w:rPr>
        <w:t xml:space="preserve"> </w:t>
      </w:r>
      <w:r>
        <w:t>=СУММ(А1;А2;А3)+ В) =СРЗНАЧ(А1 # А2) Г) =СРЗНАЧ(А1 @ А2)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614"/>
        </w:tabs>
        <w:ind w:left="1135" w:right="634" w:firstLine="0"/>
        <w:jc w:val="both"/>
        <w:rPr>
          <w:sz w:val="24"/>
        </w:rPr>
      </w:pPr>
      <w:r>
        <w:rPr>
          <w:sz w:val="24"/>
        </w:rPr>
        <w:t>Дано</w:t>
      </w:r>
      <w:r>
        <w:rPr>
          <w:spacing w:val="-3"/>
          <w:sz w:val="24"/>
        </w:rPr>
        <w:t xml:space="preserve"> </w:t>
      </w:r>
      <w:r>
        <w:rPr>
          <w:sz w:val="24"/>
        </w:rPr>
        <w:t>А1=4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B1=12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подсчитать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A2+3*B3,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фор-</w:t>
      </w:r>
      <w:r>
        <w:rPr>
          <w:spacing w:val="-2"/>
          <w:sz w:val="24"/>
        </w:rPr>
        <w:t>мулу?</w:t>
      </w:r>
    </w:p>
    <w:p w:rsidR="00A26EFB" w:rsidRPr="00AB4F9A" w:rsidRDefault="00937A21">
      <w:pPr>
        <w:pStyle w:val="a3"/>
        <w:ind w:right="7951"/>
        <w:jc w:val="both"/>
        <w:rPr>
          <w:lang w:val="en-US"/>
        </w:rPr>
      </w:pPr>
      <w:r>
        <w:t>А</w:t>
      </w:r>
      <w:r w:rsidRPr="00AB4F9A">
        <w:rPr>
          <w:lang w:val="en-US"/>
        </w:rPr>
        <w:t xml:space="preserve">) =A1*2+3*B1*3 </w:t>
      </w:r>
      <w:r>
        <w:t>Б</w:t>
      </w:r>
      <w:r w:rsidRPr="00AB4F9A">
        <w:rPr>
          <w:lang w:val="en-US"/>
        </w:rPr>
        <w:t xml:space="preserve">) =A1^2+3*B1*3 </w:t>
      </w:r>
      <w:r>
        <w:t>В</w:t>
      </w:r>
      <w:r w:rsidRPr="00AB4F9A">
        <w:rPr>
          <w:lang w:val="en-US"/>
        </w:rPr>
        <w:t xml:space="preserve">) =A1*2+3*B1^3 </w:t>
      </w:r>
      <w:r>
        <w:t>Г</w:t>
      </w:r>
      <w:r w:rsidRPr="00AB4F9A">
        <w:rPr>
          <w:lang w:val="en-US"/>
        </w:rPr>
        <w:t>)</w:t>
      </w:r>
      <w:r w:rsidRPr="00AB4F9A">
        <w:rPr>
          <w:spacing w:val="-4"/>
          <w:lang w:val="en-US"/>
        </w:rPr>
        <w:t xml:space="preserve"> </w:t>
      </w:r>
      <w:r w:rsidRPr="00AB4F9A">
        <w:rPr>
          <w:spacing w:val="-2"/>
          <w:lang w:val="en-US"/>
        </w:rPr>
        <w:t>=A1^2+3*B1^3+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494"/>
        </w:tabs>
        <w:ind w:left="1135" w:right="1502" w:firstLine="0"/>
        <w:rPr>
          <w:sz w:val="24"/>
        </w:rPr>
      </w:pP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имя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книги? А) Только рабочего листа</w:t>
      </w:r>
    </w:p>
    <w:p w:rsidR="00A26EFB" w:rsidRDefault="00937A21">
      <w:pPr>
        <w:pStyle w:val="a3"/>
        <w:spacing w:before="1"/>
      </w:pPr>
      <w:r>
        <w:t>Б)</w:t>
      </w:r>
      <w:r>
        <w:rPr>
          <w:spacing w:val="-8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4"/>
        </w:rPr>
        <w:t>книги</w:t>
      </w:r>
    </w:p>
    <w:p w:rsidR="00A26EFB" w:rsidRDefault="00937A21">
      <w:pPr>
        <w:pStyle w:val="a3"/>
        <w:ind w:right="5864"/>
      </w:pPr>
      <w:r>
        <w:t>В)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рабочего</w:t>
      </w:r>
      <w:r>
        <w:rPr>
          <w:spacing w:val="-6"/>
        </w:rPr>
        <w:t xml:space="preserve"> </w:t>
      </w:r>
      <w:r>
        <w:t>листа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книги+ Г) Нельзя в обоих случаях</w:t>
      </w:r>
    </w:p>
    <w:p w:rsidR="00A26EFB" w:rsidRDefault="00937A21">
      <w:pPr>
        <w:pStyle w:val="a4"/>
        <w:numPr>
          <w:ilvl w:val="0"/>
          <w:numId w:val="24"/>
        </w:numPr>
        <w:tabs>
          <w:tab w:val="left" w:pos="1493"/>
        </w:tabs>
        <w:ind w:left="1135" w:right="1805" w:firstLine="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Excel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данных? А) графические объекты Word Art</w:t>
      </w:r>
    </w:p>
    <w:p w:rsidR="00A26EFB" w:rsidRDefault="00937A21">
      <w:pPr>
        <w:pStyle w:val="a3"/>
      </w:pPr>
      <w:r>
        <w:t>Б)</w:t>
      </w:r>
      <w:r>
        <w:rPr>
          <w:spacing w:val="-5"/>
        </w:rPr>
        <w:t xml:space="preserve"> </w:t>
      </w:r>
      <w:r>
        <w:rPr>
          <w:spacing w:val="-2"/>
        </w:rPr>
        <w:t>автофигуры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  <w:ind w:right="7258"/>
      </w:pPr>
      <w:r>
        <w:t>В)</w:t>
      </w:r>
      <w:r>
        <w:rPr>
          <w:spacing w:val="-15"/>
        </w:rPr>
        <w:t xml:space="preserve"> </w:t>
      </w:r>
      <w:r>
        <w:t>графические</w:t>
      </w:r>
      <w:r>
        <w:rPr>
          <w:spacing w:val="-15"/>
        </w:rPr>
        <w:t xml:space="preserve"> </w:t>
      </w:r>
      <w:r>
        <w:t>рисунки Г) диаграммы+</w:t>
      </w:r>
    </w:p>
    <w:p w:rsidR="00A26EFB" w:rsidRDefault="00A26EFB">
      <w:pPr>
        <w:pStyle w:val="a3"/>
        <w:spacing w:before="51"/>
        <w:ind w:left="0"/>
      </w:pPr>
    </w:p>
    <w:p w:rsidR="00A26EFB" w:rsidRDefault="00937A21">
      <w:pPr>
        <w:pStyle w:val="1"/>
        <w:ind w:left="857" w:right="286"/>
        <w:jc w:val="center"/>
      </w:pPr>
      <w:r>
        <w:t>Оценочные</w:t>
      </w:r>
      <w:r>
        <w:rPr>
          <w:b w:val="0"/>
          <w:spacing w:val="-12"/>
        </w:rPr>
        <w:t xml:space="preserve"> </w:t>
      </w:r>
      <w:r>
        <w:t>средства</w:t>
      </w:r>
      <w:r>
        <w:rPr>
          <w:b w:val="0"/>
          <w:spacing w:val="-11"/>
        </w:rPr>
        <w:t xml:space="preserve"> </w:t>
      </w:r>
      <w:r>
        <w:t>для</w:t>
      </w:r>
      <w:r>
        <w:rPr>
          <w:b w:val="0"/>
          <w:spacing w:val="-12"/>
        </w:rPr>
        <w:t xml:space="preserve"> </w:t>
      </w:r>
      <w:r>
        <w:t>проведения</w:t>
      </w:r>
      <w:r>
        <w:rPr>
          <w:b w:val="0"/>
          <w:spacing w:val="-12"/>
        </w:rPr>
        <w:t xml:space="preserve"> </w:t>
      </w:r>
      <w:r>
        <w:t>контрольного</w:t>
      </w:r>
      <w:r>
        <w:rPr>
          <w:b w:val="0"/>
          <w:spacing w:val="-11"/>
        </w:rPr>
        <w:t xml:space="preserve"> </w:t>
      </w:r>
      <w:r>
        <w:t>среза</w:t>
      </w:r>
      <w:r>
        <w:rPr>
          <w:b w:val="0"/>
          <w:spacing w:val="-11"/>
        </w:rPr>
        <w:t xml:space="preserve"> </w:t>
      </w:r>
      <w:r>
        <w:rPr>
          <w:spacing w:val="-2"/>
        </w:rPr>
        <w:t>знаний</w:t>
      </w:r>
    </w:p>
    <w:p w:rsidR="00A26EFB" w:rsidRDefault="00937A21">
      <w:pPr>
        <w:spacing w:before="22"/>
        <w:ind w:left="857" w:right="283"/>
        <w:jc w:val="center"/>
        <w:rPr>
          <w:b/>
        </w:rPr>
      </w:pPr>
      <w:r>
        <w:rPr>
          <w:b/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текущий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pacing w:val="-6"/>
          <w:sz w:val="24"/>
        </w:rPr>
        <w:t xml:space="preserve"> </w:t>
      </w:r>
      <w:r>
        <w:rPr>
          <w:b/>
        </w:rPr>
        <w:t>(ОК</w:t>
      </w:r>
      <w:r>
        <w:rPr>
          <w:spacing w:val="-4"/>
        </w:rPr>
        <w:t xml:space="preserve"> </w:t>
      </w:r>
      <w:r>
        <w:rPr>
          <w:b/>
        </w:rPr>
        <w:t>1-9</w:t>
      </w:r>
      <w:r>
        <w:rPr>
          <w:spacing w:val="-7"/>
        </w:rPr>
        <w:t xml:space="preserve"> </w:t>
      </w:r>
      <w:r>
        <w:rPr>
          <w:b/>
          <w:spacing w:val="-2"/>
        </w:rPr>
        <w:t>)</w:t>
      </w:r>
    </w:p>
    <w:p w:rsidR="00A26EFB" w:rsidRDefault="00937A21">
      <w:pPr>
        <w:pStyle w:val="1"/>
        <w:spacing w:before="40"/>
        <w:ind w:left="857" w:right="285"/>
        <w:jc w:val="center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1</w:t>
      </w:r>
    </w:p>
    <w:p w:rsidR="00A26EFB" w:rsidRDefault="00937A21">
      <w:pPr>
        <w:pStyle w:val="a4"/>
        <w:numPr>
          <w:ilvl w:val="0"/>
          <w:numId w:val="26"/>
        </w:numPr>
        <w:tabs>
          <w:tab w:val="left" w:pos="1940"/>
        </w:tabs>
        <w:spacing w:before="39" w:line="274" w:lineRule="exact"/>
        <w:ind w:left="1940" w:hanging="239"/>
        <w:rPr>
          <w:b/>
          <w:sz w:val="24"/>
        </w:rPr>
      </w:pPr>
      <w:r>
        <w:rPr>
          <w:b/>
          <w:sz w:val="24"/>
        </w:rPr>
        <w:t>Информационные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b/>
          <w:spacing w:val="-4"/>
          <w:sz w:val="24"/>
        </w:rPr>
        <w:t>это…</w:t>
      </w:r>
    </w:p>
    <w:p w:rsidR="00A26EFB" w:rsidRDefault="00937A21">
      <w:pPr>
        <w:pStyle w:val="a3"/>
        <w:ind w:firstLine="566"/>
      </w:pPr>
      <w:r>
        <w:t>а) совокупность методов и программно-технических средств, объединенных в тех-нологическую цепочку, обеспечивающую сбор, обработку, хранение, распределение и отображение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снижения</w:t>
      </w:r>
      <w:r>
        <w:rPr>
          <w:spacing w:val="-7"/>
        </w:rPr>
        <w:t xml:space="preserve"> </w:t>
      </w:r>
      <w:r>
        <w:t>трудоемкости</w:t>
      </w:r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ин-формационных ресурсов</w:t>
      </w:r>
    </w:p>
    <w:p w:rsidR="00A26EFB" w:rsidRDefault="00937A21">
      <w:pPr>
        <w:pStyle w:val="a3"/>
        <w:ind w:right="648" w:firstLine="566"/>
      </w:pPr>
      <w:r>
        <w:t>б)</w:t>
      </w:r>
      <w:r>
        <w:rPr>
          <w:spacing w:val="-7"/>
        </w:rPr>
        <w:t xml:space="preserve"> </w:t>
      </w:r>
      <w:r>
        <w:t>организованный</w:t>
      </w:r>
      <w:r>
        <w:rPr>
          <w:spacing w:val="-5"/>
        </w:rPr>
        <w:t xml:space="preserve"> </w:t>
      </w:r>
      <w:r>
        <w:t>социально-экономический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научно-технический</w:t>
      </w:r>
      <w:r>
        <w:rPr>
          <w:spacing w:val="-8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созда-ния оптимальных условий для удовлетворения информационных потребностей человека</w:t>
      </w:r>
    </w:p>
    <w:p w:rsidR="00A26EFB" w:rsidRDefault="00937A21">
      <w:pPr>
        <w:pStyle w:val="a3"/>
        <w:ind w:right="648" w:firstLine="566"/>
      </w:pPr>
      <w:r>
        <w:t>в)</w:t>
      </w:r>
      <w:r>
        <w:rPr>
          <w:spacing w:val="-1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целенаправленно</w:t>
      </w:r>
      <w:r>
        <w:rPr>
          <w:spacing w:val="-5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получе-ния, обработки и передачи компьютерную информационную технологию, современные технические средства и методы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880"/>
        </w:tabs>
        <w:spacing w:before="2"/>
        <w:ind w:left="1135" w:right="713" w:firstLine="566"/>
      </w:pPr>
      <w:r>
        <w:t>Информационная</w:t>
      </w:r>
      <w:r>
        <w:rPr>
          <w:b w:val="0"/>
          <w:spacing w:val="-5"/>
        </w:rPr>
        <w:t xml:space="preserve"> </w:t>
      </w:r>
      <w:r>
        <w:t>культура</w:t>
      </w:r>
      <w:r>
        <w:rPr>
          <w:b w:val="0"/>
          <w:spacing w:val="-4"/>
        </w:rPr>
        <w:t xml:space="preserve"> </w:t>
      </w:r>
      <w:r>
        <w:t>человека</w:t>
      </w:r>
      <w:r>
        <w:rPr>
          <w:b w:val="0"/>
          <w:spacing w:val="-4"/>
        </w:rPr>
        <w:t xml:space="preserve"> </w:t>
      </w:r>
      <w:r>
        <w:t>на</w:t>
      </w:r>
      <w:r>
        <w:rPr>
          <w:b w:val="0"/>
          <w:spacing w:val="-4"/>
        </w:rPr>
        <w:t xml:space="preserve"> </w:t>
      </w:r>
      <w:r>
        <w:t>современном</w:t>
      </w:r>
      <w:r>
        <w:rPr>
          <w:b w:val="0"/>
          <w:spacing w:val="-5"/>
        </w:rPr>
        <w:t xml:space="preserve"> </w:t>
      </w:r>
      <w:r>
        <w:t>этапе</w:t>
      </w:r>
      <w:r>
        <w:rPr>
          <w:b w:val="0"/>
          <w:spacing w:val="-5"/>
        </w:rPr>
        <w:t xml:space="preserve"> </w:t>
      </w:r>
      <w:r>
        <w:t>в</w:t>
      </w:r>
      <w:r>
        <w:rPr>
          <w:b w:val="0"/>
          <w:spacing w:val="-4"/>
        </w:rPr>
        <w:t xml:space="preserve"> </w:t>
      </w:r>
      <w:r>
        <w:t>основном</w:t>
      </w:r>
      <w:r>
        <w:rPr>
          <w:b w:val="0"/>
          <w:spacing w:val="-5"/>
        </w:rPr>
        <w:t xml:space="preserve"> </w:t>
      </w:r>
      <w:r>
        <w:t>опре-</w:t>
      </w:r>
      <w:r>
        <w:rPr>
          <w:spacing w:val="-2"/>
        </w:rPr>
        <w:t>деляется:</w:t>
      </w:r>
    </w:p>
    <w:p w:rsidR="00A26EFB" w:rsidRDefault="00937A21">
      <w:pPr>
        <w:pStyle w:val="a3"/>
        <w:ind w:left="1701" w:right="1432"/>
      </w:pPr>
      <w:r>
        <w:t>a)</w:t>
      </w:r>
      <w:r>
        <w:rPr>
          <w:spacing w:val="-6"/>
        </w:rPr>
        <w:t xml:space="preserve"> </w:t>
      </w:r>
      <w:r>
        <w:t>совокупностью</w:t>
      </w:r>
      <w:r>
        <w:rPr>
          <w:spacing w:val="-6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программировать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языках</w:t>
      </w:r>
      <w:r>
        <w:rPr>
          <w:spacing w:val="-4"/>
        </w:rPr>
        <w:t xml:space="preserve"> </w:t>
      </w:r>
      <w:r>
        <w:t>высокого</w:t>
      </w:r>
      <w:r>
        <w:rPr>
          <w:spacing w:val="-4"/>
        </w:rPr>
        <w:t xml:space="preserve"> </w:t>
      </w:r>
      <w:r>
        <w:t>уровня; б) его знаниями основных понятий информатики</w:t>
      </w:r>
    </w:p>
    <w:p w:rsidR="00A26EFB" w:rsidRDefault="00937A21">
      <w:pPr>
        <w:pStyle w:val="a3"/>
        <w:ind w:right="648" w:firstLine="566"/>
      </w:pPr>
      <w:r>
        <w:t>в)</w:t>
      </w:r>
      <w:r>
        <w:rPr>
          <w:spacing w:val="-6"/>
        </w:rPr>
        <w:t xml:space="preserve"> </w:t>
      </w:r>
      <w:r>
        <w:t>совокупностью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5"/>
        </w:rPr>
        <w:t xml:space="preserve"> </w:t>
      </w:r>
      <w:r>
        <w:t>обеспече-ния для создания необходимых документов</w:t>
      </w:r>
    </w:p>
    <w:p w:rsidR="00A26EFB" w:rsidRDefault="00937A21">
      <w:pPr>
        <w:pStyle w:val="a3"/>
        <w:ind w:firstLine="566"/>
      </w:pPr>
      <w:r>
        <w:t>г)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пользовательских</w:t>
      </w:r>
      <w:r>
        <w:rPr>
          <w:spacing w:val="-4"/>
        </w:rPr>
        <w:t xml:space="preserve"> </w:t>
      </w:r>
      <w:r>
        <w:t>ха-рактеристик компьютера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940"/>
        </w:tabs>
        <w:spacing w:before="1" w:line="274" w:lineRule="exact"/>
        <w:ind w:left="1940" w:hanging="239"/>
      </w:pPr>
      <w:r>
        <w:t>Персональный</w:t>
      </w:r>
      <w:r>
        <w:rPr>
          <w:b w:val="0"/>
          <w:spacing w:val="-14"/>
        </w:rPr>
        <w:t xml:space="preserve"> </w:t>
      </w:r>
      <w:r>
        <w:t>компьютер</w:t>
      </w:r>
      <w:r>
        <w:rPr>
          <w:b w:val="0"/>
          <w:spacing w:val="-13"/>
        </w:rPr>
        <w:t xml:space="preserve"> </w:t>
      </w:r>
      <w:r>
        <w:t>служит</w:t>
      </w:r>
      <w:r>
        <w:rPr>
          <w:b w:val="0"/>
          <w:spacing w:val="-13"/>
        </w:rPr>
        <w:t xml:space="preserve"> </w:t>
      </w:r>
      <w:r>
        <w:rPr>
          <w:spacing w:val="-4"/>
        </w:rPr>
        <w:t>для:</w:t>
      </w:r>
    </w:p>
    <w:p w:rsidR="00A26EFB" w:rsidRDefault="00937A21">
      <w:pPr>
        <w:pStyle w:val="a3"/>
        <w:ind w:left="1701" w:right="6611"/>
      </w:pPr>
      <w:r>
        <w:t>а)</w:t>
      </w:r>
      <w:r>
        <w:rPr>
          <w:spacing w:val="-15"/>
        </w:rPr>
        <w:t xml:space="preserve"> </w:t>
      </w:r>
      <w:r>
        <w:t>Передачи</w:t>
      </w:r>
      <w:r>
        <w:rPr>
          <w:spacing w:val="-15"/>
        </w:rPr>
        <w:t xml:space="preserve"> </w:t>
      </w:r>
      <w:r>
        <w:t xml:space="preserve">информации </w:t>
      </w:r>
      <w:r>
        <w:rPr>
          <w:u w:val="single"/>
        </w:rPr>
        <w:t>б) Сбора информации</w:t>
      </w:r>
    </w:p>
    <w:p w:rsidR="00A26EFB" w:rsidRDefault="00937A21">
      <w:pPr>
        <w:pStyle w:val="a3"/>
        <w:ind w:left="1701" w:right="5992"/>
      </w:pPr>
      <w:r>
        <w:t>в)</w:t>
      </w:r>
      <w:r>
        <w:rPr>
          <w:spacing w:val="-15"/>
        </w:rPr>
        <w:t xml:space="preserve"> </w:t>
      </w:r>
      <w:r>
        <w:t>Классификации</w:t>
      </w:r>
      <w:r>
        <w:rPr>
          <w:spacing w:val="-15"/>
        </w:rPr>
        <w:t xml:space="preserve"> </w:t>
      </w:r>
      <w:r>
        <w:t>информации г) Хранения информации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940"/>
        </w:tabs>
        <w:spacing w:before="2" w:line="274" w:lineRule="exact"/>
        <w:ind w:left="1940" w:hanging="239"/>
      </w:pPr>
      <w:r>
        <w:t>К</w:t>
      </w:r>
      <w:r>
        <w:rPr>
          <w:b w:val="0"/>
          <w:spacing w:val="-9"/>
        </w:rPr>
        <w:t xml:space="preserve"> </w:t>
      </w:r>
      <w:r>
        <w:t>устройствам</w:t>
      </w:r>
      <w:r>
        <w:rPr>
          <w:b w:val="0"/>
          <w:spacing w:val="-11"/>
        </w:rPr>
        <w:t xml:space="preserve"> </w:t>
      </w:r>
      <w:r>
        <w:t>вывода</w:t>
      </w:r>
      <w:r>
        <w:rPr>
          <w:b w:val="0"/>
          <w:spacing w:val="-9"/>
        </w:rPr>
        <w:t xml:space="preserve"> </w:t>
      </w:r>
      <w:r>
        <w:t>информации</w:t>
      </w:r>
      <w:r>
        <w:rPr>
          <w:b w:val="0"/>
          <w:spacing w:val="-9"/>
        </w:rPr>
        <w:t xml:space="preserve"> </w:t>
      </w:r>
      <w:r>
        <w:rPr>
          <w:spacing w:val="-2"/>
        </w:rPr>
        <w:t>относятся:</w:t>
      </w:r>
    </w:p>
    <w:p w:rsidR="00A26EFB" w:rsidRDefault="00937A21">
      <w:pPr>
        <w:pStyle w:val="a3"/>
        <w:ind w:left="1701" w:right="8219"/>
      </w:pPr>
      <w:r>
        <w:rPr>
          <w:u w:val="single"/>
        </w:rPr>
        <w:t>а) принтер</w:t>
      </w:r>
      <w:r>
        <w:t xml:space="preserve"> б) модем</w:t>
      </w:r>
      <w:r>
        <w:rPr>
          <w:spacing w:val="40"/>
        </w:rPr>
        <w:t xml:space="preserve"> </w:t>
      </w:r>
      <w:r>
        <w:rPr>
          <w:u w:val="single"/>
        </w:rPr>
        <w:t>в)</w:t>
      </w:r>
      <w:r>
        <w:rPr>
          <w:spacing w:val="-15"/>
          <w:u w:val="single"/>
        </w:rPr>
        <w:t xml:space="preserve"> </w:t>
      </w:r>
      <w:r>
        <w:rPr>
          <w:u w:val="single"/>
        </w:rPr>
        <w:t>монитор</w:t>
      </w:r>
      <w:r>
        <w:t xml:space="preserve"> г) мышь</w:t>
      </w:r>
    </w:p>
    <w:p w:rsidR="00A26EFB" w:rsidRDefault="00937A21">
      <w:pPr>
        <w:pStyle w:val="a3"/>
        <w:ind w:left="1701"/>
      </w:pPr>
      <w:r>
        <w:t>д)</w:t>
      </w:r>
      <w:r>
        <w:rPr>
          <w:spacing w:val="-9"/>
        </w:rPr>
        <w:t xml:space="preserve"> </w:t>
      </w:r>
      <w:r>
        <w:rPr>
          <w:u w:val="single"/>
        </w:rPr>
        <w:t>звуковые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колонки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940"/>
        </w:tabs>
        <w:spacing w:before="3" w:line="274" w:lineRule="exact"/>
        <w:ind w:left="1940" w:hanging="239"/>
      </w:pPr>
      <w:r>
        <w:t>Под</w:t>
      </w:r>
      <w:r>
        <w:rPr>
          <w:b w:val="0"/>
          <w:spacing w:val="-12"/>
        </w:rPr>
        <w:t xml:space="preserve"> </w:t>
      </w:r>
      <w:r>
        <w:t>программным</w:t>
      </w:r>
      <w:r>
        <w:rPr>
          <w:b w:val="0"/>
          <w:spacing w:val="-15"/>
        </w:rPr>
        <w:t xml:space="preserve"> </w:t>
      </w:r>
      <w:r>
        <w:t>обеспечением</w:t>
      </w:r>
      <w:r>
        <w:rPr>
          <w:b w:val="0"/>
          <w:spacing w:val="-13"/>
        </w:rPr>
        <w:t xml:space="preserve"> </w:t>
      </w:r>
      <w:r>
        <w:t>информационных</w:t>
      </w:r>
      <w:r>
        <w:rPr>
          <w:b w:val="0"/>
          <w:spacing w:val="-12"/>
        </w:rPr>
        <w:t xml:space="preserve"> </w:t>
      </w:r>
      <w:r>
        <w:t>систем</w:t>
      </w:r>
      <w:r>
        <w:rPr>
          <w:b w:val="0"/>
          <w:spacing w:val="-13"/>
        </w:rPr>
        <w:t xml:space="preserve"> </w:t>
      </w:r>
      <w:r>
        <w:rPr>
          <w:spacing w:val="-2"/>
        </w:rPr>
        <w:t>понимается:</w:t>
      </w:r>
    </w:p>
    <w:p w:rsidR="00A26EFB" w:rsidRDefault="00937A21">
      <w:pPr>
        <w:pStyle w:val="a3"/>
        <w:ind w:right="648" w:firstLine="566"/>
      </w:pPr>
      <w:r>
        <w:t>а)</w:t>
      </w:r>
      <w:r>
        <w:rPr>
          <w:spacing w:val="-6"/>
        </w:rPr>
        <w:t xml:space="preserve"> </w:t>
      </w:r>
      <w:r>
        <w:t>совокупность</w:t>
      </w:r>
      <w:r>
        <w:rPr>
          <w:spacing w:val="-4"/>
        </w:rPr>
        <w:t xml:space="preserve"> </w:t>
      </w:r>
      <w:r>
        <w:t>программных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документальных</w:t>
      </w:r>
      <w:r>
        <w:rPr>
          <w:spacing w:val="-3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эксплуата-ции систем обработки данных средствами вычислительной техники</w:t>
      </w:r>
    </w:p>
    <w:p w:rsidR="00A26EFB" w:rsidRDefault="00937A21">
      <w:pPr>
        <w:pStyle w:val="a3"/>
        <w:ind w:left="1701"/>
      </w:pPr>
      <w:r>
        <w:t>б)</w:t>
      </w:r>
      <w:r>
        <w:rPr>
          <w:spacing w:val="-13"/>
        </w:rPr>
        <w:t xml:space="preserve"> </w:t>
      </w:r>
      <w:r>
        <w:t>совокупность</w:t>
      </w:r>
      <w:r>
        <w:rPr>
          <w:spacing w:val="-10"/>
        </w:rPr>
        <w:t xml:space="preserve"> </w:t>
      </w:r>
      <w:r>
        <w:t>аппаратных</w:t>
      </w:r>
      <w:r>
        <w:rPr>
          <w:spacing w:val="-10"/>
        </w:rPr>
        <w:t xml:space="preserve"> </w:t>
      </w:r>
      <w:r>
        <w:rPr>
          <w:spacing w:val="-2"/>
        </w:rPr>
        <w:t>средств</w:t>
      </w:r>
    </w:p>
    <w:p w:rsidR="00A26EFB" w:rsidRDefault="00937A21">
      <w:pPr>
        <w:pStyle w:val="a3"/>
        <w:ind w:right="648" w:firstLine="566"/>
      </w:pPr>
      <w:r>
        <w:t>в)</w:t>
      </w:r>
      <w:r>
        <w:rPr>
          <w:spacing w:val="-6"/>
        </w:rPr>
        <w:t xml:space="preserve"> </w:t>
      </w:r>
      <w:r>
        <w:t>совокупность</w:t>
      </w:r>
      <w:r>
        <w:rPr>
          <w:spacing w:val="-4"/>
        </w:rPr>
        <w:t xml:space="preserve"> </w:t>
      </w:r>
      <w:r>
        <w:t>программных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документальных</w:t>
      </w:r>
      <w:r>
        <w:rPr>
          <w:spacing w:val="-3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эксплуата-ции систем обработки данных средствами вычислительной техники</w:t>
      </w:r>
    </w:p>
    <w:p w:rsidR="00A26EFB" w:rsidRDefault="00937A21">
      <w:pPr>
        <w:pStyle w:val="a3"/>
        <w:ind w:right="648" w:firstLine="566"/>
      </w:pPr>
      <w:r>
        <w:t>г)</w:t>
      </w:r>
      <w:r>
        <w:rPr>
          <w:spacing w:val="-6"/>
        </w:rPr>
        <w:t xml:space="preserve"> </w:t>
      </w:r>
      <w:r>
        <w:t>совокупность</w:t>
      </w:r>
      <w:r>
        <w:rPr>
          <w:spacing w:val="-4"/>
        </w:rPr>
        <w:t xml:space="preserve"> </w:t>
      </w:r>
      <w:r>
        <w:t>документальных</w:t>
      </w:r>
      <w:r>
        <w:rPr>
          <w:spacing w:val="-3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систем</w:t>
      </w:r>
      <w:r>
        <w:rPr>
          <w:spacing w:val="-6"/>
        </w:rPr>
        <w:t xml:space="preserve"> </w:t>
      </w:r>
      <w:r>
        <w:t>обра-ботки данных средствами вычислительной техники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940"/>
        </w:tabs>
        <w:ind w:left="1940" w:hanging="239"/>
      </w:pPr>
      <w:r>
        <w:rPr>
          <w:spacing w:val="-2"/>
        </w:rPr>
        <w:t>Назначение</w:t>
      </w:r>
      <w:r>
        <w:rPr>
          <w:b w:val="0"/>
          <w:spacing w:val="5"/>
        </w:rPr>
        <w:t xml:space="preserve"> </w:t>
      </w:r>
      <w:r>
        <w:rPr>
          <w:spacing w:val="-2"/>
        </w:rPr>
        <w:t>программного</w:t>
      </w:r>
      <w:r>
        <w:rPr>
          <w:b w:val="0"/>
          <w:spacing w:val="6"/>
        </w:rPr>
        <w:t xml:space="preserve"> </w:t>
      </w:r>
      <w:r>
        <w:rPr>
          <w:spacing w:val="-2"/>
        </w:rPr>
        <w:t>обеспечения</w:t>
      </w:r>
    </w:p>
    <w:p w:rsidR="00A26EFB" w:rsidRDefault="00937A21">
      <w:pPr>
        <w:pStyle w:val="a3"/>
        <w:ind w:left="1701" w:right="648"/>
      </w:pPr>
      <w:r>
        <w:t>а)</w:t>
      </w:r>
      <w:r>
        <w:rPr>
          <w:spacing w:val="-7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автоматическую</w:t>
      </w:r>
      <w:r>
        <w:rPr>
          <w:spacing w:val="-6"/>
        </w:rPr>
        <w:t xml:space="preserve"> </w:t>
      </w:r>
      <w:r>
        <w:t>проверку</w:t>
      </w:r>
      <w:r>
        <w:rPr>
          <w:spacing w:val="-11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устройств б) совокупность программ, позволяющая организовать решение задач на ЭВМ</w:t>
      </w:r>
    </w:p>
    <w:p w:rsidR="00A26EFB" w:rsidRDefault="00937A21">
      <w:pPr>
        <w:pStyle w:val="a3"/>
        <w:ind w:left="1701" w:right="1432"/>
      </w:pPr>
      <w:r>
        <w:t>в)</w:t>
      </w:r>
      <w:r>
        <w:rPr>
          <w:spacing w:val="-5"/>
        </w:rPr>
        <w:t xml:space="preserve"> </w:t>
      </w:r>
      <w:r>
        <w:t>организует</w:t>
      </w:r>
      <w:r>
        <w:rPr>
          <w:spacing w:val="-4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 г) комплекс программ, обеспечивающий перевод на язык машинных кодов</w:t>
      </w:r>
    </w:p>
    <w:p w:rsidR="00A26EFB" w:rsidRDefault="00937A21">
      <w:pPr>
        <w:pStyle w:val="a4"/>
        <w:numPr>
          <w:ilvl w:val="0"/>
          <w:numId w:val="26"/>
        </w:numPr>
        <w:tabs>
          <w:tab w:val="left" w:pos="1940"/>
        </w:tabs>
        <w:ind w:left="1701" w:right="719" w:firstLine="0"/>
        <w:rPr>
          <w:sz w:val="24"/>
        </w:rPr>
      </w:pPr>
      <w:r>
        <w:rPr>
          <w:b/>
          <w:sz w:val="24"/>
        </w:rPr>
        <w:t>Укажите,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устройствам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хранения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sz w:val="24"/>
        </w:rPr>
        <w:t>: а) Жесткий магнитный диск</w:t>
      </w:r>
    </w:p>
    <w:p w:rsidR="00A26EFB" w:rsidRDefault="00937A21">
      <w:pPr>
        <w:pStyle w:val="a3"/>
        <w:ind w:left="1701" w:right="8210"/>
      </w:pPr>
      <w:r>
        <w:t>б) Модем в)</w:t>
      </w:r>
      <w:r>
        <w:rPr>
          <w:spacing w:val="-15"/>
        </w:rPr>
        <w:t xml:space="preserve"> </w:t>
      </w:r>
      <w:r>
        <w:t>Принтер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2"/>
        </w:rPr>
        <w:t>Сканер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940"/>
        </w:tabs>
        <w:spacing w:before="5" w:line="274" w:lineRule="exact"/>
        <w:ind w:left="1940" w:hanging="239"/>
      </w:pPr>
      <w:r>
        <w:t>Основой</w:t>
      </w:r>
      <w:r>
        <w:rPr>
          <w:b w:val="0"/>
          <w:spacing w:val="-12"/>
        </w:rPr>
        <w:t xml:space="preserve"> </w:t>
      </w:r>
      <w:r>
        <w:t>операционной</w:t>
      </w:r>
      <w:r>
        <w:rPr>
          <w:b w:val="0"/>
          <w:spacing w:val="-11"/>
        </w:rPr>
        <w:t xml:space="preserve"> </w:t>
      </w:r>
      <w:r>
        <w:t>системы</w:t>
      </w:r>
      <w:r>
        <w:rPr>
          <w:b w:val="0"/>
          <w:spacing w:val="-13"/>
        </w:rPr>
        <w:t xml:space="preserve"> </w:t>
      </w:r>
      <w:r>
        <w:rPr>
          <w:spacing w:val="-2"/>
        </w:rPr>
        <w:t>является:</w:t>
      </w:r>
    </w:p>
    <w:p w:rsidR="00A26EFB" w:rsidRDefault="00937A21">
      <w:pPr>
        <w:pStyle w:val="a3"/>
        <w:ind w:left="1701" w:right="6150"/>
      </w:pPr>
      <w:r>
        <w:rPr>
          <w:u w:val="single"/>
        </w:rPr>
        <w:t>а)</w:t>
      </w:r>
      <w:r>
        <w:rPr>
          <w:spacing w:val="-14"/>
          <w:u w:val="single"/>
        </w:rPr>
        <w:t xml:space="preserve"> </w:t>
      </w:r>
      <w:r>
        <w:rPr>
          <w:u w:val="single"/>
        </w:rPr>
        <w:t>ядро</w:t>
      </w:r>
      <w:r>
        <w:rPr>
          <w:spacing w:val="-13"/>
          <w:u w:val="single"/>
        </w:rPr>
        <w:t xml:space="preserve"> </w:t>
      </w:r>
      <w:r>
        <w:rPr>
          <w:u w:val="single"/>
        </w:rPr>
        <w:t>операционной</w:t>
      </w:r>
      <w:r>
        <w:rPr>
          <w:spacing w:val="-12"/>
          <w:u w:val="single"/>
        </w:rPr>
        <w:t xml:space="preserve"> </w:t>
      </w:r>
      <w:r>
        <w:rPr>
          <w:u w:val="single"/>
        </w:rPr>
        <w:t>системы</w:t>
      </w:r>
      <w:r>
        <w:t xml:space="preserve"> б) оперативная память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4"/>
        </w:rPr>
        <w:t xml:space="preserve"> </w:t>
      </w:r>
      <w:r>
        <w:rPr>
          <w:spacing w:val="-2"/>
        </w:rPr>
        <w:t>драйвер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2"/>
        </w:rPr>
        <w:t>пользователь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1940"/>
        </w:tabs>
        <w:spacing w:before="3"/>
        <w:ind w:left="1135" w:right="650" w:firstLine="566"/>
      </w:pPr>
      <w:r>
        <w:t>Совокупность</w:t>
      </w:r>
      <w:r>
        <w:rPr>
          <w:b w:val="0"/>
          <w:spacing w:val="-8"/>
        </w:rPr>
        <w:t xml:space="preserve"> </w:t>
      </w:r>
      <w:r>
        <w:t>программ,</w:t>
      </w:r>
      <w:r>
        <w:rPr>
          <w:b w:val="0"/>
          <w:spacing w:val="-5"/>
        </w:rPr>
        <w:t xml:space="preserve"> </w:t>
      </w:r>
      <w:r>
        <w:t>которые</w:t>
      </w:r>
      <w:r>
        <w:rPr>
          <w:b w:val="0"/>
          <w:spacing w:val="-6"/>
        </w:rPr>
        <w:t xml:space="preserve"> </w:t>
      </w:r>
      <w:r>
        <w:t>предназначены</w:t>
      </w:r>
      <w:r>
        <w:rPr>
          <w:b w:val="0"/>
          <w:spacing w:val="-6"/>
        </w:rPr>
        <w:t xml:space="preserve"> </w:t>
      </w:r>
      <w:r>
        <w:t>для</w:t>
      </w:r>
      <w:r>
        <w:rPr>
          <w:b w:val="0"/>
          <w:spacing w:val="-6"/>
        </w:rPr>
        <w:t xml:space="preserve"> </w:t>
      </w:r>
      <w:r>
        <w:t>управления</w:t>
      </w:r>
      <w:r>
        <w:rPr>
          <w:b w:val="0"/>
          <w:spacing w:val="-6"/>
        </w:rPr>
        <w:t xml:space="preserve"> </w:t>
      </w:r>
      <w:r>
        <w:t>ресурсами</w:t>
      </w:r>
      <w:r>
        <w:rPr>
          <w:b w:val="0"/>
        </w:rPr>
        <w:t xml:space="preserve"> </w:t>
      </w:r>
      <w:r>
        <w:t>компьютера</w:t>
      </w:r>
      <w:r>
        <w:rPr>
          <w:b w:val="0"/>
        </w:rPr>
        <w:t xml:space="preserve"> </w:t>
      </w:r>
      <w:r>
        <w:t>и</w:t>
      </w:r>
      <w:r>
        <w:rPr>
          <w:b w:val="0"/>
        </w:rPr>
        <w:t xml:space="preserve"> </w:t>
      </w:r>
      <w:r>
        <w:t>вычислительными</w:t>
      </w:r>
      <w:r>
        <w:rPr>
          <w:b w:val="0"/>
        </w:rPr>
        <w:t xml:space="preserve"> </w:t>
      </w:r>
      <w:r>
        <w:t>процессами,</w:t>
      </w:r>
      <w:r>
        <w:rPr>
          <w:b w:val="0"/>
        </w:rPr>
        <w:t xml:space="preserve"> </w:t>
      </w:r>
      <w:r>
        <w:t>а</w:t>
      </w:r>
      <w:r>
        <w:rPr>
          <w:b w:val="0"/>
        </w:rPr>
        <w:t xml:space="preserve"> </w:t>
      </w:r>
      <w:r>
        <w:t>также</w:t>
      </w:r>
      <w:r>
        <w:rPr>
          <w:b w:val="0"/>
        </w:rPr>
        <w:t xml:space="preserve"> </w:t>
      </w:r>
      <w:r>
        <w:t>для</w:t>
      </w:r>
      <w:r>
        <w:rPr>
          <w:b w:val="0"/>
        </w:rPr>
        <w:t xml:space="preserve"> </w:t>
      </w:r>
      <w:r>
        <w:t>организации</w:t>
      </w:r>
      <w:r>
        <w:rPr>
          <w:b w:val="0"/>
        </w:rPr>
        <w:t xml:space="preserve"> </w:t>
      </w:r>
      <w:r>
        <w:t>взаимодей-ствия</w:t>
      </w:r>
      <w:r>
        <w:rPr>
          <w:b w:val="0"/>
        </w:rPr>
        <w:t xml:space="preserve"> </w:t>
      </w:r>
      <w:r>
        <w:t>пользователя</w:t>
      </w:r>
      <w:r>
        <w:rPr>
          <w:b w:val="0"/>
        </w:rPr>
        <w:t xml:space="preserve"> </w:t>
      </w:r>
      <w:r>
        <w:t>с</w:t>
      </w:r>
      <w:r>
        <w:rPr>
          <w:b w:val="0"/>
        </w:rPr>
        <w:t xml:space="preserve"> </w:t>
      </w:r>
      <w:r>
        <w:t>аппаратурой</w:t>
      </w:r>
      <w:r>
        <w:rPr>
          <w:b w:val="0"/>
        </w:rPr>
        <w:t xml:space="preserve"> </w:t>
      </w:r>
      <w:r>
        <w:t>называется</w:t>
      </w:r>
      <w:r>
        <w:rPr>
          <w:b w:val="0"/>
        </w:rPr>
        <w:t xml:space="preserve"> </w:t>
      </w:r>
      <w:r>
        <w:t>....</w:t>
      </w:r>
    </w:p>
    <w:p w:rsidR="00A26EFB" w:rsidRDefault="00937A21">
      <w:pPr>
        <w:pStyle w:val="a3"/>
        <w:ind w:left="1701" w:right="6611"/>
      </w:pPr>
      <w:r>
        <w:t>а)</w:t>
      </w:r>
      <w:r>
        <w:rPr>
          <w:spacing w:val="-15"/>
        </w:rPr>
        <w:t xml:space="preserve"> </w:t>
      </w:r>
      <w:r>
        <w:rPr>
          <w:u w:val="single"/>
        </w:rPr>
        <w:t>операционной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системой</w:t>
      </w:r>
      <w:r>
        <w:t xml:space="preserve"> б) файловой системой</w:t>
      </w:r>
    </w:p>
    <w:p w:rsidR="00A26EFB" w:rsidRDefault="00937A21">
      <w:pPr>
        <w:pStyle w:val="a3"/>
        <w:ind w:left="1701" w:right="7763"/>
      </w:pPr>
      <w:r>
        <w:t>в)</w:t>
      </w:r>
      <w:r>
        <w:rPr>
          <w:spacing w:val="-15"/>
        </w:rPr>
        <w:t xml:space="preserve"> </w:t>
      </w:r>
      <w:r>
        <w:t>процессором г)</w:t>
      </w:r>
      <w:r>
        <w:rPr>
          <w:spacing w:val="-3"/>
        </w:rPr>
        <w:t xml:space="preserve"> </w:t>
      </w:r>
      <w:r>
        <w:rPr>
          <w:spacing w:val="-2"/>
        </w:rPr>
        <w:t>винчестером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2060"/>
        </w:tabs>
        <w:spacing w:line="274" w:lineRule="exact"/>
        <w:ind w:left="2060" w:hanging="359"/>
      </w:pPr>
      <w:r>
        <w:t>Какая</w:t>
      </w:r>
      <w:r>
        <w:rPr>
          <w:b w:val="0"/>
          <w:spacing w:val="-12"/>
        </w:rPr>
        <w:t xml:space="preserve"> </w:t>
      </w:r>
      <w:r>
        <w:t>программа</w:t>
      </w:r>
      <w:r>
        <w:rPr>
          <w:b w:val="0"/>
          <w:spacing w:val="-13"/>
        </w:rPr>
        <w:t xml:space="preserve"> </w:t>
      </w:r>
      <w:r>
        <w:t>является</w:t>
      </w:r>
      <w:r>
        <w:rPr>
          <w:b w:val="0"/>
          <w:spacing w:val="-12"/>
        </w:rPr>
        <w:t xml:space="preserve"> </w:t>
      </w:r>
      <w:r>
        <w:t>табличным</w:t>
      </w:r>
      <w:r>
        <w:rPr>
          <w:b w:val="0"/>
          <w:spacing w:val="-13"/>
        </w:rPr>
        <w:t xml:space="preserve"> </w:t>
      </w:r>
      <w:r>
        <w:rPr>
          <w:spacing w:val="-2"/>
        </w:rPr>
        <w:t>процессором?</w:t>
      </w:r>
    </w:p>
    <w:p w:rsidR="00A26EFB" w:rsidRPr="00AB4F9A" w:rsidRDefault="00937A21">
      <w:pPr>
        <w:pStyle w:val="a3"/>
        <w:ind w:left="1701" w:right="8412"/>
        <w:rPr>
          <w:lang w:val="en-US"/>
        </w:rPr>
      </w:pPr>
      <w:r>
        <w:t>а</w:t>
      </w:r>
      <w:r w:rsidRPr="00AB4F9A">
        <w:rPr>
          <w:lang w:val="en-US"/>
        </w:rPr>
        <w:t xml:space="preserve">) Word </w:t>
      </w:r>
      <w:r>
        <w:t>б</w:t>
      </w:r>
      <w:r w:rsidRPr="00AB4F9A">
        <w:rPr>
          <w:lang w:val="en-US"/>
        </w:rPr>
        <w:t xml:space="preserve">) Paint </w:t>
      </w:r>
      <w:r>
        <w:t>в</w:t>
      </w:r>
      <w:r w:rsidRPr="00AB4F9A">
        <w:rPr>
          <w:lang w:val="en-US"/>
        </w:rPr>
        <w:t>)</w:t>
      </w:r>
      <w:r w:rsidRPr="00AB4F9A">
        <w:rPr>
          <w:spacing w:val="-15"/>
          <w:lang w:val="en-US"/>
        </w:rPr>
        <w:t xml:space="preserve"> </w:t>
      </w:r>
      <w:r w:rsidRPr="00AB4F9A">
        <w:rPr>
          <w:lang w:val="en-US"/>
        </w:rPr>
        <w:t xml:space="preserve">Access </w:t>
      </w:r>
      <w:r>
        <w:t>г</w:t>
      </w:r>
      <w:r w:rsidRPr="00AB4F9A">
        <w:rPr>
          <w:lang w:val="en-US"/>
        </w:rPr>
        <w:t>) Excel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2060"/>
        </w:tabs>
        <w:spacing w:before="2" w:line="274" w:lineRule="exact"/>
        <w:ind w:left="2060" w:hanging="359"/>
      </w:pPr>
      <w:r>
        <w:t>Программа</w:t>
      </w:r>
      <w:r>
        <w:rPr>
          <w:b w:val="0"/>
          <w:spacing w:val="-11"/>
        </w:rPr>
        <w:t xml:space="preserve"> </w:t>
      </w:r>
      <w:r>
        <w:t>Microsoft</w:t>
      </w:r>
      <w:r>
        <w:rPr>
          <w:b w:val="0"/>
          <w:spacing w:val="-11"/>
        </w:rPr>
        <w:t xml:space="preserve"> </w:t>
      </w:r>
      <w:r>
        <w:t>Word</w:t>
      </w:r>
      <w:r>
        <w:rPr>
          <w:b w:val="0"/>
          <w:spacing w:val="-9"/>
        </w:rPr>
        <w:t xml:space="preserve"> </w:t>
      </w:r>
      <w:r>
        <w:rPr>
          <w:spacing w:val="-2"/>
        </w:rPr>
        <w:t>предназначена:</w:t>
      </w:r>
    </w:p>
    <w:p w:rsidR="00A26EFB" w:rsidRDefault="00937A21">
      <w:pPr>
        <w:pStyle w:val="a3"/>
        <w:spacing w:line="274" w:lineRule="exact"/>
        <w:ind w:left="1701"/>
      </w:pPr>
      <w:r>
        <w:t>а)</w:t>
      </w:r>
      <w:r>
        <w:rPr>
          <w:spacing w:val="-10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создания</w:t>
      </w:r>
      <w:r>
        <w:rPr>
          <w:spacing w:val="-10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rPr>
          <w:spacing w:val="-2"/>
        </w:rPr>
        <w:t>документов</w:t>
      </w:r>
    </w:p>
    <w:p w:rsidR="00A26EFB" w:rsidRDefault="00937A21">
      <w:pPr>
        <w:pStyle w:val="a3"/>
        <w:ind w:left="1701" w:right="2973"/>
      </w:pPr>
      <w:r>
        <w:t>б)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документов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графики в) только для создания графических изображений</w:t>
      </w:r>
    </w:p>
    <w:p w:rsidR="00A26EFB" w:rsidRDefault="00937A21">
      <w:pPr>
        <w:pStyle w:val="a3"/>
        <w:spacing w:before="1"/>
        <w:ind w:left="1701"/>
      </w:pPr>
      <w:r>
        <w:t>г)</w:t>
      </w:r>
      <w:r>
        <w:rPr>
          <w:spacing w:val="-10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графических</w:t>
      </w:r>
      <w:r>
        <w:rPr>
          <w:spacing w:val="-9"/>
        </w:rPr>
        <w:t xml:space="preserve"> </w:t>
      </w:r>
      <w:r>
        <w:t>изображений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элементами</w:t>
      </w:r>
      <w:r>
        <w:rPr>
          <w:spacing w:val="-8"/>
        </w:rPr>
        <w:t xml:space="preserve"> </w:t>
      </w:r>
      <w:r>
        <w:rPr>
          <w:spacing w:val="-2"/>
        </w:rPr>
        <w:t>текста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2060"/>
        </w:tabs>
        <w:spacing w:before="4" w:line="274" w:lineRule="exact"/>
        <w:ind w:left="2060" w:hanging="359"/>
      </w:pPr>
      <w:r>
        <w:t>Элементарным</w:t>
      </w:r>
      <w:r>
        <w:rPr>
          <w:b w:val="0"/>
          <w:spacing w:val="-15"/>
        </w:rPr>
        <w:t xml:space="preserve"> </w:t>
      </w:r>
      <w:r>
        <w:t>объектом</w:t>
      </w:r>
      <w:r>
        <w:rPr>
          <w:b w:val="0"/>
          <w:spacing w:val="-14"/>
        </w:rPr>
        <w:t xml:space="preserve"> </w:t>
      </w:r>
      <w:r>
        <w:t>электронной</w:t>
      </w:r>
      <w:r>
        <w:rPr>
          <w:b w:val="0"/>
          <w:spacing w:val="-15"/>
        </w:rPr>
        <w:t xml:space="preserve"> </w:t>
      </w:r>
      <w:r>
        <w:t>таблицы</w:t>
      </w:r>
      <w:r>
        <w:rPr>
          <w:b w:val="0"/>
          <w:spacing w:val="-14"/>
        </w:rPr>
        <w:t xml:space="preserve"> </w:t>
      </w:r>
      <w:r>
        <w:t>является</w:t>
      </w:r>
      <w:r>
        <w:rPr>
          <w:b w:val="0"/>
          <w:spacing w:val="-14"/>
        </w:rPr>
        <w:t xml:space="preserve"> </w:t>
      </w:r>
      <w:r>
        <w:rPr>
          <w:spacing w:val="-5"/>
        </w:rPr>
        <w:t>...</w:t>
      </w:r>
    </w:p>
    <w:p w:rsidR="00A26EFB" w:rsidRDefault="00937A21">
      <w:pPr>
        <w:pStyle w:val="a3"/>
        <w:ind w:left="1701" w:right="8395"/>
      </w:pPr>
      <w:r>
        <w:t>а) лист</w:t>
      </w:r>
      <w:r>
        <w:rPr>
          <w:spacing w:val="40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ячейка в)</w:t>
      </w:r>
      <w:r>
        <w:rPr>
          <w:spacing w:val="-4"/>
        </w:rPr>
        <w:t xml:space="preserve"> </w:t>
      </w:r>
      <w:r>
        <w:rPr>
          <w:spacing w:val="-2"/>
        </w:rPr>
        <w:t>строка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2"/>
        </w:rPr>
        <w:t>столбец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2060"/>
        </w:tabs>
        <w:spacing w:before="3" w:line="274" w:lineRule="exact"/>
        <w:ind w:left="2060" w:hanging="359"/>
      </w:pPr>
      <w:r>
        <w:t>Электронная</w:t>
      </w:r>
      <w:r>
        <w:rPr>
          <w:b w:val="0"/>
          <w:spacing w:val="-15"/>
        </w:rPr>
        <w:t xml:space="preserve"> </w:t>
      </w:r>
      <w:r>
        <w:t>таблица</w:t>
      </w:r>
      <w:r>
        <w:rPr>
          <w:b w:val="0"/>
          <w:spacing w:val="-14"/>
        </w:rPr>
        <w:t xml:space="preserve"> </w:t>
      </w:r>
      <w:r>
        <w:t>предназначена</w:t>
      </w:r>
      <w:r>
        <w:rPr>
          <w:b w:val="0"/>
          <w:spacing w:val="-13"/>
        </w:rPr>
        <w:t xml:space="preserve"> </w:t>
      </w:r>
      <w:r>
        <w:rPr>
          <w:spacing w:val="-4"/>
        </w:rPr>
        <w:t>для:</w:t>
      </w:r>
    </w:p>
    <w:p w:rsidR="00A26EFB" w:rsidRDefault="00937A21">
      <w:pPr>
        <w:pStyle w:val="a3"/>
        <w:ind w:right="648" w:firstLine="566"/>
      </w:pPr>
      <w:r>
        <w:rPr>
          <w:u w:val="single"/>
        </w:rPr>
        <w:t>а)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обработки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преимущественно</w:t>
      </w:r>
      <w:r>
        <w:rPr>
          <w:spacing w:val="-6"/>
          <w:u w:val="single"/>
        </w:rPr>
        <w:t xml:space="preserve"> </w:t>
      </w:r>
      <w:r>
        <w:rPr>
          <w:u w:val="single"/>
        </w:rPr>
        <w:t>числовых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данных,</w:t>
      </w:r>
      <w:r>
        <w:rPr>
          <w:spacing w:val="-6"/>
          <w:u w:val="single"/>
        </w:rPr>
        <w:t xml:space="preserve"> </w:t>
      </w:r>
      <w:r>
        <w:rPr>
          <w:u w:val="single"/>
        </w:rPr>
        <w:t>структурированных</w:t>
      </w:r>
      <w:r>
        <w:rPr>
          <w:spacing w:val="-6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помощью</w:t>
      </w:r>
      <w:r>
        <w:t xml:space="preserve"> </w:t>
      </w:r>
      <w:r>
        <w:rPr>
          <w:spacing w:val="-2"/>
          <w:u w:val="single"/>
        </w:rPr>
        <w:t>таблиц</w:t>
      </w:r>
    </w:p>
    <w:p w:rsidR="00A26EFB" w:rsidRDefault="00937A21">
      <w:pPr>
        <w:pStyle w:val="a3"/>
        <w:ind w:left="1701"/>
      </w:pPr>
      <w:r>
        <w:t>б)</w:t>
      </w:r>
      <w:r>
        <w:rPr>
          <w:spacing w:val="-11"/>
        </w:rPr>
        <w:t xml:space="preserve"> </w:t>
      </w:r>
      <w:r>
        <w:t>упорядоченного</w:t>
      </w:r>
      <w:r>
        <w:rPr>
          <w:spacing w:val="-11"/>
        </w:rPr>
        <w:t xml:space="preserve"> </w:t>
      </w:r>
      <w:r>
        <w:t>хранения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значительных</w:t>
      </w:r>
      <w:r>
        <w:rPr>
          <w:spacing w:val="-10"/>
        </w:rPr>
        <w:t xml:space="preserve"> </w:t>
      </w:r>
      <w:r>
        <w:t>массивов</w:t>
      </w:r>
      <w:r>
        <w:rPr>
          <w:spacing w:val="-11"/>
        </w:rPr>
        <w:t xml:space="preserve"> </w:t>
      </w:r>
      <w:r>
        <w:rPr>
          <w:spacing w:val="-2"/>
        </w:rPr>
        <w:t>данных;</w:t>
      </w:r>
    </w:p>
    <w:p w:rsidR="00A26EFB" w:rsidRDefault="00937A21">
      <w:pPr>
        <w:pStyle w:val="a3"/>
        <w:ind w:left="1701" w:right="648"/>
      </w:pPr>
      <w:r>
        <w:t>в)</w:t>
      </w:r>
      <w:r>
        <w:rPr>
          <w:spacing w:val="-6"/>
        </w:rPr>
        <w:t xml:space="preserve"> </w:t>
      </w:r>
      <w:r>
        <w:t>визуализации</w:t>
      </w:r>
      <w:r>
        <w:rPr>
          <w:spacing w:val="-4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данными,</w:t>
      </w:r>
      <w:r>
        <w:rPr>
          <w:spacing w:val="-5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таблицах; г) редактирования графических представлений больших объемов информации.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2060"/>
        </w:tabs>
        <w:spacing w:before="2" w:line="274" w:lineRule="exact"/>
        <w:ind w:left="2060" w:hanging="359"/>
      </w:pPr>
      <w:r>
        <w:t>Файлы,</w:t>
      </w:r>
      <w:r>
        <w:rPr>
          <w:b w:val="0"/>
          <w:spacing w:val="-9"/>
        </w:rPr>
        <w:t xml:space="preserve"> </w:t>
      </w:r>
      <w:r>
        <w:t>созданные</w:t>
      </w:r>
      <w:r>
        <w:rPr>
          <w:b w:val="0"/>
          <w:spacing w:val="-9"/>
        </w:rPr>
        <w:t xml:space="preserve"> </w:t>
      </w:r>
      <w:r>
        <w:t>в</w:t>
      </w:r>
      <w:r>
        <w:rPr>
          <w:b w:val="0"/>
          <w:spacing w:val="-8"/>
        </w:rPr>
        <w:t xml:space="preserve"> </w:t>
      </w:r>
      <w:r>
        <w:t>программе</w:t>
      </w:r>
      <w:r>
        <w:rPr>
          <w:b w:val="0"/>
          <w:spacing w:val="-9"/>
        </w:rPr>
        <w:t xml:space="preserve"> </w:t>
      </w:r>
      <w:r>
        <w:t>MS</w:t>
      </w:r>
      <w:r>
        <w:rPr>
          <w:b w:val="0"/>
          <w:spacing w:val="-7"/>
        </w:rPr>
        <w:t xml:space="preserve"> </w:t>
      </w:r>
      <w:r>
        <w:t>Access,</w:t>
      </w:r>
      <w:r>
        <w:rPr>
          <w:b w:val="0"/>
          <w:spacing w:val="-8"/>
        </w:rPr>
        <w:t xml:space="preserve"> </w:t>
      </w:r>
      <w:r>
        <w:t>имеют</w:t>
      </w:r>
      <w:r>
        <w:rPr>
          <w:b w:val="0"/>
          <w:spacing w:val="-7"/>
        </w:rPr>
        <w:t xml:space="preserve"> </w:t>
      </w:r>
      <w:r>
        <w:rPr>
          <w:spacing w:val="-2"/>
        </w:rPr>
        <w:t>расширение:</w:t>
      </w:r>
    </w:p>
    <w:p w:rsidR="00A26EFB" w:rsidRDefault="00937A21">
      <w:pPr>
        <w:pStyle w:val="a3"/>
        <w:ind w:left="1701" w:right="8625"/>
      </w:pPr>
      <w:r>
        <w:t>а)</w:t>
      </w:r>
      <w:r>
        <w:rPr>
          <w:spacing w:val="-15"/>
        </w:rPr>
        <w:t xml:space="preserve"> </w:t>
      </w:r>
      <w:r>
        <w:t>.doc; б) .xls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4"/>
        </w:rPr>
        <w:t xml:space="preserve"> .dbf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4"/>
        </w:rPr>
        <w:t>.mdb</w:t>
      </w:r>
    </w:p>
    <w:p w:rsidR="00A26EFB" w:rsidRDefault="00937A21">
      <w:pPr>
        <w:pStyle w:val="a3"/>
        <w:ind w:left="1701"/>
      </w:pPr>
      <w:r>
        <w:t>д)</w:t>
      </w:r>
      <w:r>
        <w:rPr>
          <w:spacing w:val="-4"/>
        </w:rPr>
        <w:t xml:space="preserve"> .mрЗ</w:t>
      </w:r>
    </w:p>
    <w:p w:rsidR="00A26EFB" w:rsidRDefault="00937A21">
      <w:pPr>
        <w:pStyle w:val="1"/>
        <w:numPr>
          <w:ilvl w:val="0"/>
          <w:numId w:val="26"/>
        </w:numPr>
        <w:tabs>
          <w:tab w:val="left" w:pos="2060"/>
        </w:tabs>
        <w:spacing w:before="3"/>
        <w:ind w:left="1701" w:right="1662" w:firstLine="0"/>
      </w:pPr>
      <w:r>
        <w:t>Сеть,</w:t>
      </w:r>
      <w:r>
        <w:rPr>
          <w:b w:val="0"/>
          <w:spacing w:val="-5"/>
        </w:rPr>
        <w:t xml:space="preserve"> </w:t>
      </w:r>
      <w:r>
        <w:t>в</w:t>
      </w:r>
      <w:r>
        <w:rPr>
          <w:b w:val="0"/>
          <w:spacing w:val="-5"/>
        </w:rPr>
        <w:t xml:space="preserve"> </w:t>
      </w:r>
      <w:r>
        <w:t>которой</w:t>
      </w:r>
      <w:r>
        <w:rPr>
          <w:b w:val="0"/>
          <w:spacing w:val="-4"/>
        </w:rPr>
        <w:t xml:space="preserve"> </w:t>
      </w:r>
      <w:r>
        <w:t>объединены</w:t>
      </w:r>
      <w:r>
        <w:rPr>
          <w:b w:val="0"/>
          <w:spacing w:val="-5"/>
        </w:rPr>
        <w:t xml:space="preserve"> </w:t>
      </w:r>
      <w:r>
        <w:t>компьютеры</w:t>
      </w:r>
      <w:r>
        <w:rPr>
          <w:b w:val="0"/>
          <w:spacing w:val="-6"/>
        </w:rPr>
        <w:t xml:space="preserve"> </w:t>
      </w:r>
      <w:r>
        <w:t>в</w:t>
      </w:r>
      <w:r>
        <w:rPr>
          <w:b w:val="0"/>
          <w:spacing w:val="-5"/>
        </w:rPr>
        <w:t xml:space="preserve"> </w:t>
      </w:r>
      <w:r>
        <w:t>различных</w:t>
      </w:r>
      <w:r>
        <w:rPr>
          <w:b w:val="0"/>
          <w:spacing w:val="-5"/>
        </w:rPr>
        <w:t xml:space="preserve"> </w:t>
      </w:r>
      <w:r>
        <w:t>странах,</w:t>
      </w:r>
      <w:r>
        <w:rPr>
          <w:b w:val="0"/>
          <w:spacing w:val="-5"/>
        </w:rPr>
        <w:t xml:space="preserve"> </w:t>
      </w:r>
      <w:r>
        <w:t>на</w:t>
      </w:r>
      <w:r>
        <w:rPr>
          <w:b w:val="0"/>
        </w:rPr>
        <w:t xml:space="preserve"> </w:t>
      </w:r>
      <w:r>
        <w:t>различных</w:t>
      </w:r>
      <w:r>
        <w:rPr>
          <w:b w:val="0"/>
        </w:rPr>
        <w:t xml:space="preserve"> </w:t>
      </w:r>
      <w:r>
        <w:t>континентах.</w:t>
      </w:r>
    </w:p>
    <w:p w:rsidR="00A26EFB" w:rsidRDefault="00937A21">
      <w:pPr>
        <w:pStyle w:val="a3"/>
        <w:ind w:left="1701" w:right="7282"/>
      </w:pPr>
      <w:r>
        <w:rPr>
          <w:u w:val="single"/>
        </w:rPr>
        <w:t>а)</w:t>
      </w:r>
      <w:r>
        <w:rPr>
          <w:spacing w:val="-15"/>
          <w:u w:val="single"/>
        </w:rPr>
        <w:t xml:space="preserve"> </w:t>
      </w:r>
      <w:r>
        <w:rPr>
          <w:u w:val="single"/>
        </w:rPr>
        <w:t>Глобальная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сеть</w:t>
      </w:r>
      <w:r>
        <w:t xml:space="preserve"> б) Локальная сеть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9"/>
        </w:rPr>
        <w:t xml:space="preserve"> </w:t>
      </w:r>
      <w:r>
        <w:t>Региональная</w:t>
      </w:r>
      <w:r>
        <w:rPr>
          <w:spacing w:val="-7"/>
        </w:rPr>
        <w:t xml:space="preserve"> </w:t>
      </w:r>
      <w:r>
        <w:rPr>
          <w:spacing w:val="-4"/>
        </w:rPr>
        <w:t>сеть</w:t>
      </w:r>
    </w:p>
    <w:p w:rsidR="00A26EFB" w:rsidRDefault="00A26EFB">
      <w:pPr>
        <w:pStyle w:val="a3"/>
        <w:ind w:left="0"/>
      </w:pPr>
    </w:p>
    <w:p w:rsidR="00A26EFB" w:rsidRDefault="00937A21">
      <w:pPr>
        <w:pStyle w:val="1"/>
        <w:ind w:left="5539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2</w:t>
      </w:r>
    </w:p>
    <w:p w:rsidR="00A26EFB" w:rsidRDefault="00937A21">
      <w:pPr>
        <w:pStyle w:val="a4"/>
        <w:numPr>
          <w:ilvl w:val="0"/>
          <w:numId w:val="27"/>
        </w:numPr>
        <w:tabs>
          <w:tab w:val="left" w:pos="1940"/>
        </w:tabs>
        <w:spacing w:line="274" w:lineRule="exact"/>
        <w:ind w:left="1940" w:hanging="239"/>
        <w:rPr>
          <w:b/>
          <w:sz w:val="24"/>
        </w:rPr>
      </w:pPr>
      <w:r>
        <w:rPr>
          <w:b/>
          <w:spacing w:val="-2"/>
          <w:sz w:val="24"/>
        </w:rPr>
        <w:t>Основной</w:t>
      </w:r>
      <w:r>
        <w:rPr>
          <w:spacing w:val="8"/>
          <w:sz w:val="24"/>
        </w:rPr>
        <w:t xml:space="preserve"> </w:t>
      </w:r>
      <w:r>
        <w:rPr>
          <w:b/>
          <w:spacing w:val="-2"/>
          <w:sz w:val="24"/>
        </w:rPr>
        <w:t>характеристикой</w:t>
      </w:r>
      <w:r>
        <w:rPr>
          <w:spacing w:val="8"/>
          <w:sz w:val="24"/>
        </w:rPr>
        <w:t xml:space="preserve"> </w:t>
      </w:r>
      <w:r>
        <w:rPr>
          <w:b/>
          <w:spacing w:val="-2"/>
          <w:sz w:val="24"/>
        </w:rPr>
        <w:t>микропроцессора</w:t>
      </w:r>
      <w:r>
        <w:rPr>
          <w:spacing w:val="7"/>
          <w:sz w:val="24"/>
        </w:rPr>
        <w:t xml:space="preserve"> </w:t>
      </w:r>
      <w:r>
        <w:rPr>
          <w:b/>
          <w:spacing w:val="-2"/>
          <w:sz w:val="24"/>
        </w:rPr>
        <w:t>является</w:t>
      </w:r>
    </w:p>
    <w:p w:rsidR="00A26EFB" w:rsidRDefault="00937A21">
      <w:pPr>
        <w:pStyle w:val="a3"/>
        <w:ind w:left="1701" w:right="7243"/>
      </w:pPr>
      <w:r>
        <w:rPr>
          <w:u w:val="single"/>
        </w:rPr>
        <w:t>а) быстродействие</w:t>
      </w:r>
      <w:r>
        <w:t xml:space="preserve"> б)</w:t>
      </w:r>
      <w:r>
        <w:rPr>
          <w:spacing w:val="-15"/>
        </w:rPr>
        <w:t xml:space="preserve"> </w:t>
      </w:r>
      <w:r>
        <w:t>частота</w:t>
      </w:r>
      <w:r>
        <w:rPr>
          <w:spacing w:val="-15"/>
        </w:rPr>
        <w:t xml:space="preserve"> </w:t>
      </w:r>
      <w:r>
        <w:t>развертки в) компактность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11"/>
        </w:rPr>
        <w:t xml:space="preserve"> </w:t>
      </w:r>
      <w:r>
        <w:t>разрешающая</w:t>
      </w:r>
      <w:r>
        <w:rPr>
          <w:spacing w:val="-7"/>
        </w:rPr>
        <w:t xml:space="preserve"> </w:t>
      </w:r>
      <w:r>
        <w:rPr>
          <w:spacing w:val="-2"/>
        </w:rPr>
        <w:t>способность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before="69" w:line="274" w:lineRule="exact"/>
        <w:ind w:left="1940" w:hanging="239"/>
      </w:pPr>
      <w:r>
        <w:t>Сервер</w:t>
      </w:r>
      <w:r>
        <w:rPr>
          <w:b w:val="0"/>
          <w:spacing w:val="-5"/>
        </w:rPr>
        <w:t xml:space="preserve"> </w:t>
      </w:r>
      <w:r>
        <w:t>-</w:t>
      </w:r>
      <w:r>
        <w:rPr>
          <w:b w:val="0"/>
          <w:spacing w:val="-6"/>
        </w:rPr>
        <w:t xml:space="preserve"> </w:t>
      </w:r>
      <w:r>
        <w:rPr>
          <w:spacing w:val="-4"/>
        </w:rPr>
        <w:t>это:</w:t>
      </w:r>
    </w:p>
    <w:p w:rsidR="00A26EFB" w:rsidRDefault="00937A21">
      <w:pPr>
        <w:pStyle w:val="a3"/>
        <w:ind w:left="1701" w:right="1860"/>
      </w:pPr>
      <w:r>
        <w:rPr>
          <w:u w:val="single"/>
        </w:rPr>
        <w:t>а)</w:t>
      </w:r>
      <w:r>
        <w:rPr>
          <w:spacing w:val="-7"/>
          <w:u w:val="single"/>
        </w:rPr>
        <w:t xml:space="preserve"> </w:t>
      </w:r>
      <w:r>
        <w:rPr>
          <w:u w:val="single"/>
        </w:rPr>
        <w:t>компьютер,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предоставляющий</w:t>
      </w:r>
      <w:r>
        <w:rPr>
          <w:spacing w:val="-5"/>
          <w:u w:val="single"/>
        </w:rPr>
        <w:t xml:space="preserve"> </w:t>
      </w:r>
      <w:r>
        <w:rPr>
          <w:u w:val="single"/>
        </w:rPr>
        <w:t>в</w:t>
      </w:r>
      <w:r>
        <w:rPr>
          <w:spacing w:val="-7"/>
          <w:u w:val="single"/>
        </w:rPr>
        <w:t xml:space="preserve"> </w:t>
      </w:r>
      <w:r>
        <w:rPr>
          <w:u w:val="single"/>
        </w:rPr>
        <w:t>доступ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пользователям</w:t>
      </w:r>
      <w:r>
        <w:rPr>
          <w:spacing w:val="-7"/>
          <w:u w:val="single"/>
        </w:rPr>
        <w:t xml:space="preserve"> </w:t>
      </w:r>
      <w:r>
        <w:rPr>
          <w:u w:val="single"/>
        </w:rPr>
        <w:t>какие-либо</w:t>
      </w:r>
      <w:r>
        <w:t xml:space="preserve"> </w:t>
      </w:r>
      <w:r>
        <w:rPr>
          <w:spacing w:val="-2"/>
          <w:u w:val="single"/>
        </w:rPr>
        <w:t>ресурсы</w:t>
      </w:r>
    </w:p>
    <w:p w:rsidR="00A26EFB" w:rsidRDefault="00937A21">
      <w:pPr>
        <w:pStyle w:val="a3"/>
        <w:ind w:left="1701" w:right="3535"/>
      </w:pPr>
      <w:r>
        <w:t>б)</w:t>
      </w:r>
      <w:r>
        <w:rPr>
          <w:spacing w:val="-7"/>
        </w:rPr>
        <w:t xml:space="preserve"> </w:t>
      </w:r>
      <w:r>
        <w:t>компьютер,</w:t>
      </w:r>
      <w:r>
        <w:rPr>
          <w:spacing w:val="-6"/>
        </w:rPr>
        <w:t xml:space="preserve"> </w:t>
      </w:r>
      <w:r>
        <w:t>имеющий</w:t>
      </w:r>
      <w:r>
        <w:rPr>
          <w:spacing w:val="-5"/>
        </w:rPr>
        <w:t xml:space="preserve"> </w:t>
      </w:r>
      <w:r>
        <w:t>подключение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 в) переносной компьютер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8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rPr>
          <w:spacing w:val="-2"/>
        </w:rPr>
        <w:t>станция</w:t>
      </w:r>
    </w:p>
    <w:p w:rsidR="00A26EFB" w:rsidRDefault="00937A21">
      <w:pPr>
        <w:pStyle w:val="a3"/>
        <w:ind w:left="1701"/>
      </w:pPr>
      <w:r>
        <w:t>д)</w:t>
      </w:r>
      <w:r>
        <w:rPr>
          <w:spacing w:val="-10"/>
        </w:rPr>
        <w:t xml:space="preserve"> </w:t>
      </w:r>
      <w:r>
        <w:t>компьютер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модемом,</w:t>
      </w:r>
      <w:r>
        <w:rPr>
          <w:spacing w:val="-9"/>
        </w:rPr>
        <w:t xml:space="preserve"> </w:t>
      </w:r>
      <w:r>
        <w:t>подключенный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телефонной</w:t>
      </w:r>
      <w:r>
        <w:rPr>
          <w:spacing w:val="-8"/>
        </w:rPr>
        <w:t xml:space="preserve"> </w:t>
      </w:r>
      <w:r>
        <w:rPr>
          <w:spacing w:val="-2"/>
        </w:rPr>
        <w:t>линии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before="3"/>
        <w:ind w:left="1701" w:right="1784" w:firstLine="0"/>
      </w:pPr>
      <w:r>
        <w:t>Сеть,</w:t>
      </w:r>
      <w:r>
        <w:rPr>
          <w:b w:val="0"/>
          <w:spacing w:val="-4"/>
        </w:rPr>
        <w:t xml:space="preserve"> </w:t>
      </w:r>
      <w:r>
        <w:t>в</w:t>
      </w:r>
      <w:r>
        <w:rPr>
          <w:b w:val="0"/>
          <w:spacing w:val="-4"/>
        </w:rPr>
        <w:t xml:space="preserve"> </w:t>
      </w:r>
      <w:r>
        <w:t>которой</w:t>
      </w:r>
      <w:r>
        <w:rPr>
          <w:b w:val="0"/>
          <w:spacing w:val="-3"/>
        </w:rPr>
        <w:t xml:space="preserve"> </w:t>
      </w:r>
      <w:r>
        <w:t>объединены</w:t>
      </w:r>
      <w:r>
        <w:rPr>
          <w:b w:val="0"/>
          <w:spacing w:val="-5"/>
        </w:rPr>
        <w:t xml:space="preserve"> </w:t>
      </w:r>
      <w:r>
        <w:t>компьютеры</w:t>
      </w:r>
      <w:r>
        <w:rPr>
          <w:b w:val="0"/>
          <w:spacing w:val="-7"/>
        </w:rPr>
        <w:t xml:space="preserve"> </w:t>
      </w:r>
      <w:r>
        <w:t>в</w:t>
      </w:r>
      <w:r>
        <w:rPr>
          <w:b w:val="0"/>
          <w:spacing w:val="-4"/>
        </w:rPr>
        <w:t xml:space="preserve"> </w:t>
      </w:r>
      <w:r>
        <w:t>различных</w:t>
      </w:r>
      <w:r>
        <w:rPr>
          <w:b w:val="0"/>
          <w:spacing w:val="-4"/>
        </w:rPr>
        <w:t xml:space="preserve"> </w:t>
      </w:r>
      <w:r>
        <w:t>странах,</w:t>
      </w:r>
      <w:r>
        <w:rPr>
          <w:b w:val="0"/>
          <w:spacing w:val="-7"/>
        </w:rPr>
        <w:t xml:space="preserve"> </w:t>
      </w:r>
      <w:r>
        <w:t>на</w:t>
      </w:r>
      <w:r>
        <w:rPr>
          <w:b w:val="0"/>
        </w:rPr>
        <w:t xml:space="preserve"> </w:t>
      </w:r>
      <w:r>
        <w:t>различных</w:t>
      </w:r>
      <w:r>
        <w:rPr>
          <w:b w:val="0"/>
        </w:rPr>
        <w:t xml:space="preserve"> </w:t>
      </w:r>
      <w:r>
        <w:t>континентах.</w:t>
      </w:r>
    </w:p>
    <w:p w:rsidR="00A26EFB" w:rsidRDefault="00937A21">
      <w:pPr>
        <w:pStyle w:val="a3"/>
        <w:ind w:left="1701" w:right="7282"/>
      </w:pPr>
      <w:r>
        <w:rPr>
          <w:u w:val="single"/>
        </w:rPr>
        <w:t>а)</w:t>
      </w:r>
      <w:r>
        <w:rPr>
          <w:spacing w:val="-15"/>
          <w:u w:val="single"/>
        </w:rPr>
        <w:t xml:space="preserve"> </w:t>
      </w:r>
      <w:r>
        <w:rPr>
          <w:u w:val="single"/>
        </w:rPr>
        <w:t>Глобальная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сеть</w:t>
      </w:r>
      <w:r>
        <w:t xml:space="preserve"> б) Локальная сеть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9"/>
        </w:rPr>
        <w:t xml:space="preserve"> </w:t>
      </w:r>
      <w:r>
        <w:t>Региональная</w:t>
      </w:r>
      <w:r>
        <w:rPr>
          <w:spacing w:val="-7"/>
        </w:rPr>
        <w:t xml:space="preserve"> </w:t>
      </w:r>
      <w:r>
        <w:rPr>
          <w:spacing w:val="-4"/>
        </w:rPr>
        <w:t>сеть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line="274" w:lineRule="exact"/>
        <w:ind w:left="1940" w:hanging="239"/>
      </w:pPr>
      <w:r>
        <w:t>Сеть,</w:t>
      </w:r>
      <w:r>
        <w:rPr>
          <w:b w:val="0"/>
          <w:spacing w:val="-12"/>
        </w:rPr>
        <w:t xml:space="preserve"> </w:t>
      </w:r>
      <w:r>
        <w:t>связывающая</w:t>
      </w:r>
      <w:r>
        <w:rPr>
          <w:b w:val="0"/>
          <w:spacing w:val="-10"/>
        </w:rPr>
        <w:t xml:space="preserve"> </w:t>
      </w:r>
      <w:r>
        <w:t>компьютеры</w:t>
      </w:r>
      <w:r>
        <w:rPr>
          <w:b w:val="0"/>
          <w:spacing w:val="-13"/>
        </w:rPr>
        <w:t xml:space="preserve"> </w:t>
      </w:r>
      <w:r>
        <w:t>в</w:t>
      </w:r>
      <w:r>
        <w:rPr>
          <w:b w:val="0"/>
          <w:spacing w:val="-11"/>
        </w:rPr>
        <w:t xml:space="preserve"> </w:t>
      </w:r>
      <w:r>
        <w:t>пределах</w:t>
      </w:r>
      <w:r>
        <w:rPr>
          <w:b w:val="0"/>
          <w:spacing w:val="-12"/>
        </w:rPr>
        <w:t xml:space="preserve"> </w:t>
      </w:r>
      <w:r>
        <w:t>определенного</w:t>
      </w:r>
      <w:r>
        <w:rPr>
          <w:b w:val="0"/>
          <w:spacing w:val="-12"/>
        </w:rPr>
        <w:t xml:space="preserve"> </w:t>
      </w:r>
      <w:r>
        <w:rPr>
          <w:spacing w:val="-2"/>
        </w:rPr>
        <w:t>региона.</w:t>
      </w:r>
    </w:p>
    <w:p w:rsidR="00A26EFB" w:rsidRDefault="00937A21">
      <w:pPr>
        <w:pStyle w:val="a3"/>
        <w:ind w:left="1701" w:right="7209"/>
      </w:pPr>
      <w:r>
        <w:t>а) Глобальная сеть</w:t>
      </w:r>
      <w:r>
        <w:rPr>
          <w:spacing w:val="40"/>
        </w:rPr>
        <w:t xml:space="preserve"> </w:t>
      </w:r>
      <w:r>
        <w:t>б) Локальная сеть</w:t>
      </w:r>
      <w:r>
        <w:rPr>
          <w:spacing w:val="80"/>
          <w:w w:val="150"/>
        </w:rPr>
        <w:t xml:space="preserve"> </w:t>
      </w:r>
      <w:r>
        <w:rPr>
          <w:u w:val="single"/>
        </w:rPr>
        <w:t>в)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Региональная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сеть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before="2" w:line="274" w:lineRule="exact"/>
        <w:ind w:left="1940" w:hanging="239"/>
      </w:pPr>
      <w:r>
        <w:t>Компьютер,</w:t>
      </w:r>
      <w:r>
        <w:rPr>
          <w:b w:val="0"/>
          <w:spacing w:val="-14"/>
        </w:rPr>
        <w:t xml:space="preserve"> </w:t>
      </w:r>
      <w:r>
        <w:t>подключенный</w:t>
      </w:r>
      <w:r>
        <w:rPr>
          <w:b w:val="0"/>
          <w:spacing w:val="-10"/>
        </w:rPr>
        <w:t xml:space="preserve"> </w:t>
      </w:r>
      <w:r>
        <w:t>к</w:t>
      </w:r>
      <w:r>
        <w:rPr>
          <w:b w:val="0"/>
          <w:spacing w:val="-10"/>
        </w:rPr>
        <w:t xml:space="preserve"> </w:t>
      </w:r>
      <w:r>
        <w:t>сети</w:t>
      </w:r>
      <w:r>
        <w:rPr>
          <w:b w:val="0"/>
          <w:spacing w:val="-10"/>
        </w:rPr>
        <w:t xml:space="preserve"> </w:t>
      </w:r>
      <w:r>
        <w:t>Интернет,</w:t>
      </w:r>
      <w:r>
        <w:rPr>
          <w:b w:val="0"/>
          <w:spacing w:val="-11"/>
        </w:rPr>
        <w:t xml:space="preserve"> </w:t>
      </w:r>
      <w:r>
        <w:t>обязательно</w:t>
      </w:r>
      <w:r>
        <w:rPr>
          <w:b w:val="0"/>
          <w:spacing w:val="-11"/>
        </w:rPr>
        <w:t xml:space="preserve"> </w:t>
      </w:r>
      <w:r>
        <w:rPr>
          <w:spacing w:val="-2"/>
        </w:rPr>
        <w:t>имеет:</w:t>
      </w:r>
    </w:p>
    <w:p w:rsidR="00A26EFB" w:rsidRDefault="00937A21">
      <w:pPr>
        <w:pStyle w:val="a3"/>
        <w:spacing w:line="274" w:lineRule="exact"/>
        <w:ind w:left="1701"/>
      </w:pPr>
      <w:r>
        <w:t>а)</w:t>
      </w:r>
      <w:r>
        <w:rPr>
          <w:spacing w:val="-9"/>
        </w:rPr>
        <w:t xml:space="preserve"> </w:t>
      </w:r>
      <w:r>
        <w:t>IP-</w:t>
      </w:r>
      <w:r>
        <w:rPr>
          <w:spacing w:val="-2"/>
        </w:rPr>
        <w:t>адрес</w:t>
      </w:r>
    </w:p>
    <w:p w:rsidR="00A26EFB" w:rsidRDefault="00937A21">
      <w:pPr>
        <w:pStyle w:val="a3"/>
        <w:ind w:left="1701"/>
      </w:pPr>
      <w:r>
        <w:t>б)</w:t>
      </w:r>
      <w:r>
        <w:rPr>
          <w:spacing w:val="-4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сервер</w:t>
      </w:r>
    </w:p>
    <w:p w:rsidR="00A26EFB" w:rsidRDefault="00937A21">
      <w:pPr>
        <w:pStyle w:val="a3"/>
        <w:ind w:left="1701" w:right="6150"/>
      </w:pPr>
      <w:r>
        <w:t>в)</w:t>
      </w:r>
      <w:r>
        <w:rPr>
          <w:spacing w:val="-8"/>
        </w:rPr>
        <w:t xml:space="preserve"> </w:t>
      </w:r>
      <w:r>
        <w:t>домашнюю</w:t>
      </w:r>
      <w:r>
        <w:rPr>
          <w:spacing w:val="-7"/>
        </w:rPr>
        <w:t xml:space="preserve"> </w:t>
      </w:r>
      <w:r>
        <w:t>WEB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страницу г) доменное имя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before="5" w:after="4"/>
        <w:ind w:left="1940" w:hanging="239"/>
      </w:pPr>
      <w:r>
        <w:t>Установите</w:t>
      </w:r>
      <w:r>
        <w:rPr>
          <w:b w:val="0"/>
          <w:spacing w:val="-13"/>
        </w:rPr>
        <w:t xml:space="preserve"> </w:t>
      </w:r>
      <w:r>
        <w:rPr>
          <w:spacing w:val="-2"/>
        </w:rPr>
        <w:t>соответствие:</w:t>
      </w:r>
    </w:p>
    <w:tbl>
      <w:tblPr>
        <w:tblW w:w="0" w:type="auto"/>
        <w:tblInd w:w="102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A26EFB">
        <w:trPr>
          <w:trHeight w:val="553"/>
        </w:trPr>
        <w:tc>
          <w:tcPr>
            <w:tcW w:w="4786" w:type="dxa"/>
          </w:tcPr>
          <w:p w:rsidR="00A26EFB" w:rsidRDefault="00937A21">
            <w:pPr>
              <w:pStyle w:val="TableParagraph"/>
              <w:spacing w:line="270" w:lineRule="exact"/>
              <w:ind w:left="68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Всемирная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паутина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WWW</w:t>
            </w:r>
          </w:p>
        </w:tc>
        <w:tc>
          <w:tcPr>
            <w:tcW w:w="4786" w:type="dxa"/>
          </w:tcPr>
          <w:p w:rsidR="00A26EFB" w:rsidRDefault="00937A21">
            <w:pPr>
              <w:pStyle w:val="TableParagraph"/>
              <w:spacing w:line="270" w:lineRule="exact"/>
              <w:ind w:left="680"/>
              <w:rPr>
                <w:sz w:val="24"/>
              </w:rPr>
            </w:pPr>
            <w:r>
              <w:rPr>
                <w:sz w:val="24"/>
              </w:rPr>
              <w:t>а)система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пересылки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корреспонден-</w:t>
            </w:r>
          </w:p>
          <w:p w:rsidR="00A26EFB" w:rsidRDefault="00937A2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пользователями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</w:tr>
      <w:tr w:rsidR="00A26EFB">
        <w:trPr>
          <w:trHeight w:val="827"/>
        </w:trPr>
        <w:tc>
          <w:tcPr>
            <w:tcW w:w="4786" w:type="dxa"/>
          </w:tcPr>
          <w:p w:rsidR="00A26EFB" w:rsidRDefault="00937A21">
            <w:pPr>
              <w:pStyle w:val="TableParagraph"/>
              <w:spacing w:line="268" w:lineRule="exact"/>
              <w:ind w:left="68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e-</w:t>
            </w:r>
            <w:r>
              <w:rPr>
                <w:spacing w:val="-4"/>
                <w:sz w:val="24"/>
              </w:rPr>
              <w:t>mail</w:t>
            </w:r>
          </w:p>
        </w:tc>
        <w:tc>
          <w:tcPr>
            <w:tcW w:w="4786" w:type="dxa"/>
          </w:tcPr>
          <w:p w:rsidR="00A26EFB" w:rsidRDefault="00937A21">
            <w:pPr>
              <w:pStyle w:val="TableParagraph"/>
              <w:spacing w:line="268" w:lineRule="exact"/>
              <w:ind w:left="114" w:firstLine="566"/>
              <w:rPr>
                <w:sz w:val="24"/>
              </w:rPr>
            </w:pPr>
            <w:r>
              <w:rPr>
                <w:spacing w:val="-2"/>
                <w:sz w:val="24"/>
              </w:rPr>
              <w:t>б)информационная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основны-</w:t>
            </w:r>
          </w:p>
          <w:p w:rsidR="00A26EFB" w:rsidRDefault="00937A21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гипер-текстовые документы</w:t>
            </w:r>
          </w:p>
        </w:tc>
      </w:tr>
      <w:tr w:rsidR="00A26EFB">
        <w:trPr>
          <w:trHeight w:val="551"/>
        </w:trPr>
        <w:tc>
          <w:tcPr>
            <w:tcW w:w="4786" w:type="dxa"/>
          </w:tcPr>
          <w:p w:rsidR="00A26EFB" w:rsidRDefault="00937A21">
            <w:pPr>
              <w:pStyle w:val="TableParagraph"/>
              <w:spacing w:line="268" w:lineRule="exact"/>
              <w:ind w:left="68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FTP</w:t>
            </w:r>
          </w:p>
        </w:tc>
        <w:tc>
          <w:tcPr>
            <w:tcW w:w="4786" w:type="dxa"/>
          </w:tcPr>
          <w:p w:rsidR="00A26EFB" w:rsidRDefault="00937A21">
            <w:pPr>
              <w:pStyle w:val="TableParagraph"/>
              <w:spacing w:line="268" w:lineRule="exact"/>
              <w:ind w:left="680"/>
              <w:rPr>
                <w:sz w:val="24"/>
              </w:rPr>
            </w:pPr>
            <w:r>
              <w:rPr>
                <w:sz w:val="24"/>
              </w:rPr>
              <w:t>в)система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меж-</w:t>
            </w:r>
          </w:p>
          <w:p w:rsidR="00A26EFB" w:rsidRDefault="00937A2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пользователей</w:t>
            </w:r>
          </w:p>
        </w:tc>
      </w:tr>
      <w:tr w:rsidR="00A26EFB">
        <w:trPr>
          <w:trHeight w:val="1379"/>
        </w:trPr>
        <w:tc>
          <w:tcPr>
            <w:tcW w:w="4786" w:type="dxa"/>
          </w:tcPr>
          <w:p w:rsidR="00A26EFB" w:rsidRDefault="00937A21">
            <w:pPr>
              <w:pStyle w:val="TableParagraph"/>
              <w:spacing w:line="268" w:lineRule="exact"/>
              <w:ind w:left="68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Телеконференция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UseNet</w:t>
            </w:r>
          </w:p>
        </w:tc>
        <w:tc>
          <w:tcPr>
            <w:tcW w:w="4786" w:type="dxa"/>
          </w:tcPr>
          <w:p w:rsidR="00A26EFB" w:rsidRDefault="00937A21">
            <w:pPr>
              <w:pStyle w:val="TableParagraph"/>
              <w:ind w:left="114" w:right="343" w:firstLine="566"/>
              <w:jc w:val="both"/>
              <w:rPr>
                <w:sz w:val="24"/>
              </w:rPr>
            </w:pPr>
            <w:r>
              <w:rPr>
                <w:sz w:val="24"/>
              </w:rPr>
              <w:t>г)система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ин-формации, позволяющая каждому</w:t>
            </w:r>
          </w:p>
          <w:p w:rsidR="00A26EFB" w:rsidRDefault="00937A21">
            <w:pPr>
              <w:pStyle w:val="TableParagraph"/>
              <w:spacing w:line="270" w:lineRule="atLeast"/>
              <w:ind w:left="114" w:right="210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пользователю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программам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хранящимся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удаленном компьютере</w:t>
            </w:r>
          </w:p>
        </w:tc>
      </w:tr>
    </w:tbl>
    <w:p w:rsidR="00A26EFB" w:rsidRDefault="00937A21">
      <w:pPr>
        <w:spacing w:line="272" w:lineRule="exact"/>
        <w:ind w:left="1701"/>
        <w:rPr>
          <w:b/>
          <w:sz w:val="24"/>
        </w:rPr>
      </w:pPr>
      <w:r>
        <w:rPr>
          <w:b/>
          <w:sz w:val="24"/>
        </w:rPr>
        <w:t>Ответы: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1-б;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2-а;3-г;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4-</w:t>
      </w:r>
      <w:r>
        <w:rPr>
          <w:b/>
          <w:spacing w:val="-5"/>
          <w:sz w:val="24"/>
        </w:rPr>
        <w:t>в.</w:t>
      </w:r>
    </w:p>
    <w:p w:rsidR="00A26EFB" w:rsidRDefault="00937A21">
      <w:pPr>
        <w:pStyle w:val="a4"/>
        <w:numPr>
          <w:ilvl w:val="0"/>
          <w:numId w:val="27"/>
        </w:numPr>
        <w:tabs>
          <w:tab w:val="left" w:pos="1940"/>
        </w:tabs>
        <w:ind w:left="1701" w:right="719" w:firstLine="0"/>
        <w:rPr>
          <w:sz w:val="24"/>
        </w:rPr>
      </w:pPr>
      <w:r>
        <w:rPr>
          <w:b/>
          <w:sz w:val="24"/>
        </w:rPr>
        <w:t>Укажите,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устройствам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хранения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sz w:val="24"/>
        </w:rPr>
        <w:t>: а) Жесткий магнитный диск</w:t>
      </w:r>
    </w:p>
    <w:p w:rsidR="00A26EFB" w:rsidRDefault="00937A21">
      <w:pPr>
        <w:pStyle w:val="a3"/>
        <w:ind w:left="1701" w:right="8210"/>
      </w:pPr>
      <w:r>
        <w:t>б) Модем в)</w:t>
      </w:r>
      <w:r>
        <w:rPr>
          <w:spacing w:val="-15"/>
        </w:rPr>
        <w:t xml:space="preserve"> </w:t>
      </w:r>
      <w:r>
        <w:t>Принтер г) Сканер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before="2" w:line="274" w:lineRule="exact"/>
        <w:ind w:left="1940" w:hanging="239"/>
      </w:pPr>
      <w:r>
        <w:t>Основой</w:t>
      </w:r>
      <w:r>
        <w:rPr>
          <w:b w:val="0"/>
          <w:spacing w:val="-12"/>
        </w:rPr>
        <w:t xml:space="preserve"> </w:t>
      </w:r>
      <w:r>
        <w:t>операционной</w:t>
      </w:r>
      <w:r>
        <w:rPr>
          <w:b w:val="0"/>
          <w:spacing w:val="-11"/>
        </w:rPr>
        <w:t xml:space="preserve"> </w:t>
      </w:r>
      <w:r>
        <w:t>системы</w:t>
      </w:r>
      <w:r>
        <w:rPr>
          <w:b w:val="0"/>
          <w:spacing w:val="-13"/>
        </w:rPr>
        <w:t xml:space="preserve"> </w:t>
      </w:r>
      <w:r>
        <w:rPr>
          <w:spacing w:val="-2"/>
        </w:rPr>
        <w:t>является:</w:t>
      </w:r>
    </w:p>
    <w:p w:rsidR="00A26EFB" w:rsidRDefault="00937A21">
      <w:pPr>
        <w:pStyle w:val="a3"/>
        <w:ind w:left="1701" w:right="6150"/>
      </w:pPr>
      <w:r>
        <w:rPr>
          <w:u w:val="single"/>
        </w:rPr>
        <w:t>а)</w:t>
      </w:r>
      <w:r>
        <w:rPr>
          <w:spacing w:val="-14"/>
          <w:u w:val="single"/>
        </w:rPr>
        <w:t xml:space="preserve"> </w:t>
      </w:r>
      <w:r>
        <w:rPr>
          <w:u w:val="single"/>
        </w:rPr>
        <w:t>ядро</w:t>
      </w:r>
      <w:r>
        <w:rPr>
          <w:spacing w:val="-13"/>
          <w:u w:val="single"/>
        </w:rPr>
        <w:t xml:space="preserve"> </w:t>
      </w:r>
      <w:r>
        <w:rPr>
          <w:u w:val="single"/>
        </w:rPr>
        <w:t>операционной</w:t>
      </w:r>
      <w:r>
        <w:rPr>
          <w:spacing w:val="-12"/>
          <w:u w:val="single"/>
        </w:rPr>
        <w:t xml:space="preserve"> </w:t>
      </w:r>
      <w:r>
        <w:rPr>
          <w:u w:val="single"/>
        </w:rPr>
        <w:t>системы</w:t>
      </w:r>
      <w:r>
        <w:t xml:space="preserve"> б) оперативная память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4"/>
        </w:rPr>
        <w:t xml:space="preserve"> </w:t>
      </w:r>
      <w:r>
        <w:rPr>
          <w:spacing w:val="-2"/>
        </w:rPr>
        <w:t>драйвер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2"/>
        </w:rPr>
        <w:t>пользователь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1940"/>
        </w:tabs>
        <w:spacing w:before="3"/>
        <w:ind w:left="1135" w:right="650" w:firstLine="566"/>
      </w:pPr>
      <w:r>
        <w:t>Совокупность</w:t>
      </w:r>
      <w:r>
        <w:rPr>
          <w:b w:val="0"/>
          <w:spacing w:val="-8"/>
        </w:rPr>
        <w:t xml:space="preserve"> </w:t>
      </w:r>
      <w:r>
        <w:t>программ,</w:t>
      </w:r>
      <w:r>
        <w:rPr>
          <w:b w:val="0"/>
          <w:spacing w:val="-5"/>
        </w:rPr>
        <w:t xml:space="preserve"> </w:t>
      </w:r>
      <w:r>
        <w:t>которые</w:t>
      </w:r>
      <w:r>
        <w:rPr>
          <w:b w:val="0"/>
          <w:spacing w:val="-6"/>
        </w:rPr>
        <w:t xml:space="preserve"> </w:t>
      </w:r>
      <w:r>
        <w:t>предназначены</w:t>
      </w:r>
      <w:r>
        <w:rPr>
          <w:b w:val="0"/>
          <w:spacing w:val="-6"/>
        </w:rPr>
        <w:t xml:space="preserve"> </w:t>
      </w:r>
      <w:r>
        <w:t>для</w:t>
      </w:r>
      <w:r>
        <w:rPr>
          <w:b w:val="0"/>
          <w:spacing w:val="-6"/>
        </w:rPr>
        <w:t xml:space="preserve"> </w:t>
      </w:r>
      <w:r>
        <w:t>управления</w:t>
      </w:r>
      <w:r>
        <w:rPr>
          <w:b w:val="0"/>
          <w:spacing w:val="-6"/>
        </w:rPr>
        <w:t xml:space="preserve"> </w:t>
      </w:r>
      <w:r>
        <w:t>ресурсами</w:t>
      </w:r>
      <w:r>
        <w:rPr>
          <w:b w:val="0"/>
        </w:rPr>
        <w:t xml:space="preserve"> </w:t>
      </w:r>
      <w:r>
        <w:t>компьютера</w:t>
      </w:r>
      <w:r>
        <w:rPr>
          <w:b w:val="0"/>
        </w:rPr>
        <w:t xml:space="preserve"> </w:t>
      </w:r>
      <w:r>
        <w:t>и</w:t>
      </w:r>
      <w:r>
        <w:rPr>
          <w:b w:val="0"/>
        </w:rPr>
        <w:t xml:space="preserve"> </w:t>
      </w:r>
      <w:r>
        <w:t>вычислительными</w:t>
      </w:r>
      <w:r>
        <w:rPr>
          <w:b w:val="0"/>
        </w:rPr>
        <w:t xml:space="preserve"> </w:t>
      </w:r>
      <w:r>
        <w:t>процессами,</w:t>
      </w:r>
      <w:r>
        <w:rPr>
          <w:b w:val="0"/>
        </w:rPr>
        <w:t xml:space="preserve"> </w:t>
      </w:r>
      <w:r>
        <w:t>а</w:t>
      </w:r>
      <w:r>
        <w:rPr>
          <w:b w:val="0"/>
        </w:rPr>
        <w:t xml:space="preserve"> </w:t>
      </w:r>
      <w:r>
        <w:t>также</w:t>
      </w:r>
      <w:r>
        <w:rPr>
          <w:b w:val="0"/>
        </w:rPr>
        <w:t xml:space="preserve"> </w:t>
      </w:r>
      <w:r>
        <w:t>для</w:t>
      </w:r>
      <w:r>
        <w:rPr>
          <w:b w:val="0"/>
        </w:rPr>
        <w:t xml:space="preserve"> </w:t>
      </w:r>
      <w:r>
        <w:t>организации</w:t>
      </w:r>
      <w:r>
        <w:rPr>
          <w:b w:val="0"/>
        </w:rPr>
        <w:t xml:space="preserve"> </w:t>
      </w:r>
      <w:r>
        <w:t>взаимодей-ствия</w:t>
      </w:r>
      <w:r>
        <w:rPr>
          <w:b w:val="0"/>
        </w:rPr>
        <w:t xml:space="preserve"> </w:t>
      </w:r>
      <w:r>
        <w:t>пользователя</w:t>
      </w:r>
      <w:r>
        <w:rPr>
          <w:b w:val="0"/>
        </w:rPr>
        <w:t xml:space="preserve"> </w:t>
      </w:r>
      <w:r>
        <w:t>с</w:t>
      </w:r>
      <w:r>
        <w:rPr>
          <w:b w:val="0"/>
        </w:rPr>
        <w:t xml:space="preserve"> </w:t>
      </w:r>
      <w:r>
        <w:t>аппаратурой</w:t>
      </w:r>
      <w:r>
        <w:rPr>
          <w:b w:val="0"/>
        </w:rPr>
        <w:t xml:space="preserve"> </w:t>
      </w:r>
      <w:r>
        <w:t>называется</w:t>
      </w:r>
      <w:r>
        <w:rPr>
          <w:b w:val="0"/>
        </w:rPr>
        <w:t xml:space="preserve"> </w:t>
      </w:r>
      <w:r>
        <w:t>....</w:t>
      </w:r>
    </w:p>
    <w:p w:rsidR="00A26EFB" w:rsidRDefault="00937A21">
      <w:pPr>
        <w:pStyle w:val="a3"/>
        <w:ind w:left="1701" w:right="6611"/>
      </w:pPr>
      <w:r>
        <w:t>а)</w:t>
      </w:r>
      <w:r>
        <w:rPr>
          <w:spacing w:val="-15"/>
        </w:rPr>
        <w:t xml:space="preserve"> </w:t>
      </w:r>
      <w:r>
        <w:rPr>
          <w:u w:val="single"/>
        </w:rPr>
        <w:t>операционной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системой</w:t>
      </w:r>
      <w:r>
        <w:t xml:space="preserve"> б) файловой системой</w:t>
      </w:r>
    </w:p>
    <w:p w:rsidR="00A26EFB" w:rsidRDefault="00937A21">
      <w:pPr>
        <w:pStyle w:val="a3"/>
        <w:ind w:left="1701" w:right="7763"/>
      </w:pPr>
      <w:r>
        <w:t>в)</w:t>
      </w:r>
      <w:r>
        <w:rPr>
          <w:spacing w:val="-15"/>
        </w:rPr>
        <w:t xml:space="preserve"> </w:t>
      </w:r>
      <w:r>
        <w:t>процессором г)</w:t>
      </w:r>
      <w:r>
        <w:rPr>
          <w:spacing w:val="-3"/>
        </w:rPr>
        <w:t xml:space="preserve"> </w:t>
      </w:r>
      <w:r>
        <w:rPr>
          <w:spacing w:val="-2"/>
        </w:rPr>
        <w:t>винчестером</w:t>
      </w:r>
    </w:p>
    <w:p w:rsidR="00A26EFB" w:rsidRDefault="00A26EFB">
      <w:pPr>
        <w:pStyle w:val="a3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1"/>
        <w:numPr>
          <w:ilvl w:val="0"/>
          <w:numId w:val="27"/>
        </w:numPr>
        <w:tabs>
          <w:tab w:val="left" w:pos="2060"/>
        </w:tabs>
        <w:spacing w:before="69" w:line="274" w:lineRule="exact"/>
        <w:ind w:left="2060" w:hanging="359"/>
      </w:pPr>
      <w:r>
        <w:t>Какая</w:t>
      </w:r>
      <w:r>
        <w:rPr>
          <w:b w:val="0"/>
          <w:spacing w:val="-12"/>
        </w:rPr>
        <w:t xml:space="preserve"> </w:t>
      </w:r>
      <w:r>
        <w:t>программа</w:t>
      </w:r>
      <w:r>
        <w:rPr>
          <w:b w:val="0"/>
          <w:spacing w:val="-13"/>
        </w:rPr>
        <w:t xml:space="preserve"> </w:t>
      </w:r>
      <w:r>
        <w:t>является</w:t>
      </w:r>
      <w:r>
        <w:rPr>
          <w:b w:val="0"/>
          <w:spacing w:val="-12"/>
        </w:rPr>
        <w:t xml:space="preserve"> </w:t>
      </w:r>
      <w:r>
        <w:t>табличным</w:t>
      </w:r>
      <w:r>
        <w:rPr>
          <w:b w:val="0"/>
          <w:spacing w:val="-13"/>
        </w:rPr>
        <w:t xml:space="preserve"> </w:t>
      </w:r>
      <w:r>
        <w:rPr>
          <w:spacing w:val="-2"/>
        </w:rPr>
        <w:t>процессором?</w:t>
      </w:r>
    </w:p>
    <w:p w:rsidR="00A26EFB" w:rsidRPr="00AB4F9A" w:rsidRDefault="00937A21">
      <w:pPr>
        <w:pStyle w:val="a3"/>
        <w:ind w:left="1701" w:right="8412"/>
        <w:rPr>
          <w:lang w:val="en-US"/>
        </w:rPr>
      </w:pPr>
      <w:r>
        <w:t>а</w:t>
      </w:r>
      <w:r w:rsidRPr="00AB4F9A">
        <w:rPr>
          <w:lang w:val="en-US"/>
        </w:rPr>
        <w:t xml:space="preserve">) Word </w:t>
      </w:r>
      <w:r>
        <w:t>б</w:t>
      </w:r>
      <w:r w:rsidRPr="00AB4F9A">
        <w:rPr>
          <w:lang w:val="en-US"/>
        </w:rPr>
        <w:t xml:space="preserve">) Paint </w:t>
      </w:r>
      <w:r>
        <w:t>в</w:t>
      </w:r>
      <w:r w:rsidRPr="00AB4F9A">
        <w:rPr>
          <w:lang w:val="en-US"/>
        </w:rPr>
        <w:t>)</w:t>
      </w:r>
      <w:r w:rsidRPr="00AB4F9A">
        <w:rPr>
          <w:spacing w:val="-15"/>
          <w:lang w:val="en-US"/>
        </w:rPr>
        <w:t xml:space="preserve"> </w:t>
      </w:r>
      <w:r w:rsidRPr="00AB4F9A">
        <w:rPr>
          <w:lang w:val="en-US"/>
        </w:rPr>
        <w:t xml:space="preserve">Access </w:t>
      </w:r>
      <w:r>
        <w:t>г</w:t>
      </w:r>
      <w:r w:rsidRPr="00AB4F9A">
        <w:rPr>
          <w:lang w:val="en-US"/>
        </w:rPr>
        <w:t>) Excel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2060"/>
        </w:tabs>
        <w:spacing w:before="3" w:line="274" w:lineRule="exact"/>
        <w:ind w:left="2060" w:hanging="359"/>
      </w:pPr>
      <w:r>
        <w:t>Программа</w:t>
      </w:r>
      <w:r>
        <w:rPr>
          <w:b w:val="0"/>
          <w:spacing w:val="-11"/>
        </w:rPr>
        <w:t xml:space="preserve"> </w:t>
      </w:r>
      <w:r>
        <w:t>Microsoft</w:t>
      </w:r>
      <w:r>
        <w:rPr>
          <w:b w:val="0"/>
          <w:spacing w:val="-11"/>
        </w:rPr>
        <w:t xml:space="preserve"> </w:t>
      </w:r>
      <w:r>
        <w:t>Word</w:t>
      </w:r>
      <w:r>
        <w:rPr>
          <w:b w:val="0"/>
          <w:spacing w:val="-9"/>
        </w:rPr>
        <w:t xml:space="preserve"> </w:t>
      </w:r>
      <w:r>
        <w:rPr>
          <w:spacing w:val="-2"/>
        </w:rPr>
        <w:t>предназначена:</w:t>
      </w:r>
    </w:p>
    <w:p w:rsidR="00A26EFB" w:rsidRDefault="00937A21">
      <w:pPr>
        <w:pStyle w:val="a3"/>
        <w:spacing w:line="274" w:lineRule="exact"/>
        <w:ind w:left="1701"/>
      </w:pPr>
      <w:r>
        <w:t>а)</w:t>
      </w:r>
      <w:r>
        <w:rPr>
          <w:spacing w:val="-10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создания</w:t>
      </w:r>
      <w:r>
        <w:rPr>
          <w:spacing w:val="-10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rPr>
          <w:spacing w:val="-2"/>
        </w:rPr>
        <w:t>документов</w:t>
      </w:r>
    </w:p>
    <w:p w:rsidR="00A26EFB" w:rsidRDefault="00937A21">
      <w:pPr>
        <w:pStyle w:val="a3"/>
        <w:ind w:left="1701" w:right="2973"/>
      </w:pPr>
      <w:r>
        <w:t>б)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документов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графики в) только для создания графических изображений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10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графических</w:t>
      </w:r>
      <w:r>
        <w:rPr>
          <w:spacing w:val="-9"/>
        </w:rPr>
        <w:t xml:space="preserve"> </w:t>
      </w:r>
      <w:r>
        <w:t>изображений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элементами</w:t>
      </w:r>
      <w:r>
        <w:rPr>
          <w:spacing w:val="-8"/>
        </w:rPr>
        <w:t xml:space="preserve"> </w:t>
      </w:r>
      <w:r>
        <w:rPr>
          <w:spacing w:val="-2"/>
        </w:rPr>
        <w:t>текста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2060"/>
        </w:tabs>
        <w:spacing w:before="5" w:line="274" w:lineRule="exact"/>
        <w:ind w:left="2060" w:hanging="359"/>
      </w:pPr>
      <w:r>
        <w:t>Элементарным</w:t>
      </w:r>
      <w:r>
        <w:rPr>
          <w:b w:val="0"/>
          <w:spacing w:val="-15"/>
        </w:rPr>
        <w:t xml:space="preserve"> </w:t>
      </w:r>
      <w:r>
        <w:t>объектом</w:t>
      </w:r>
      <w:r>
        <w:rPr>
          <w:b w:val="0"/>
          <w:spacing w:val="-14"/>
        </w:rPr>
        <w:t xml:space="preserve"> </w:t>
      </w:r>
      <w:r>
        <w:t>электронной</w:t>
      </w:r>
      <w:r>
        <w:rPr>
          <w:b w:val="0"/>
          <w:spacing w:val="-15"/>
        </w:rPr>
        <w:t xml:space="preserve"> </w:t>
      </w:r>
      <w:r>
        <w:t>таблицы</w:t>
      </w:r>
      <w:r>
        <w:rPr>
          <w:b w:val="0"/>
          <w:spacing w:val="-14"/>
        </w:rPr>
        <w:t xml:space="preserve"> </w:t>
      </w:r>
      <w:r>
        <w:t>является</w:t>
      </w:r>
      <w:r>
        <w:rPr>
          <w:b w:val="0"/>
          <w:spacing w:val="-14"/>
        </w:rPr>
        <w:t xml:space="preserve"> </w:t>
      </w:r>
      <w:r>
        <w:rPr>
          <w:spacing w:val="-5"/>
        </w:rPr>
        <w:t>...</w:t>
      </w:r>
    </w:p>
    <w:p w:rsidR="00A26EFB" w:rsidRDefault="00937A21">
      <w:pPr>
        <w:pStyle w:val="a3"/>
        <w:ind w:left="1701" w:right="8395"/>
      </w:pPr>
      <w:r>
        <w:t>а) лист</w:t>
      </w:r>
      <w:r>
        <w:rPr>
          <w:spacing w:val="40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ячейка в)</w:t>
      </w:r>
      <w:r>
        <w:rPr>
          <w:spacing w:val="-4"/>
        </w:rPr>
        <w:t xml:space="preserve"> </w:t>
      </w:r>
      <w:r>
        <w:rPr>
          <w:spacing w:val="-2"/>
        </w:rPr>
        <w:t>строка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2"/>
        </w:rPr>
        <w:t>столбец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2060"/>
        </w:tabs>
        <w:spacing w:before="2" w:line="274" w:lineRule="exact"/>
        <w:ind w:left="2060" w:hanging="359"/>
      </w:pPr>
      <w:r>
        <w:t>Электронная</w:t>
      </w:r>
      <w:r>
        <w:rPr>
          <w:b w:val="0"/>
          <w:spacing w:val="-15"/>
        </w:rPr>
        <w:t xml:space="preserve"> </w:t>
      </w:r>
      <w:r>
        <w:t>таблица</w:t>
      </w:r>
      <w:r>
        <w:rPr>
          <w:b w:val="0"/>
          <w:spacing w:val="-14"/>
        </w:rPr>
        <w:t xml:space="preserve"> </w:t>
      </w:r>
      <w:r>
        <w:t>предназначена</w:t>
      </w:r>
      <w:r>
        <w:rPr>
          <w:b w:val="0"/>
          <w:spacing w:val="-13"/>
        </w:rPr>
        <w:t xml:space="preserve"> </w:t>
      </w:r>
      <w:r>
        <w:rPr>
          <w:spacing w:val="-4"/>
        </w:rPr>
        <w:t>для:</w:t>
      </w:r>
    </w:p>
    <w:p w:rsidR="00A26EFB" w:rsidRDefault="00937A21">
      <w:pPr>
        <w:pStyle w:val="a3"/>
        <w:ind w:right="648" w:firstLine="566"/>
      </w:pPr>
      <w:r>
        <w:rPr>
          <w:u w:val="single"/>
        </w:rPr>
        <w:t>а)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обработки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преимущественно</w:t>
      </w:r>
      <w:r>
        <w:rPr>
          <w:spacing w:val="-6"/>
          <w:u w:val="single"/>
        </w:rPr>
        <w:t xml:space="preserve"> </w:t>
      </w:r>
      <w:r>
        <w:rPr>
          <w:u w:val="single"/>
        </w:rPr>
        <w:t>числовых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данных,</w:t>
      </w:r>
      <w:r>
        <w:rPr>
          <w:spacing w:val="-6"/>
          <w:u w:val="single"/>
        </w:rPr>
        <w:t xml:space="preserve"> </w:t>
      </w:r>
      <w:r>
        <w:rPr>
          <w:u w:val="single"/>
        </w:rPr>
        <w:t>структурированных</w:t>
      </w:r>
      <w:r>
        <w:rPr>
          <w:spacing w:val="-6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помощью</w:t>
      </w:r>
      <w:r>
        <w:t xml:space="preserve"> </w:t>
      </w:r>
      <w:r>
        <w:rPr>
          <w:spacing w:val="-2"/>
          <w:u w:val="single"/>
        </w:rPr>
        <w:t>таблиц</w:t>
      </w:r>
    </w:p>
    <w:p w:rsidR="00A26EFB" w:rsidRDefault="00937A21">
      <w:pPr>
        <w:pStyle w:val="a3"/>
        <w:ind w:left="1701"/>
      </w:pPr>
      <w:r>
        <w:t>б)</w:t>
      </w:r>
      <w:r>
        <w:rPr>
          <w:spacing w:val="-11"/>
        </w:rPr>
        <w:t xml:space="preserve"> </w:t>
      </w:r>
      <w:r>
        <w:t>упорядоченного</w:t>
      </w:r>
      <w:r>
        <w:rPr>
          <w:spacing w:val="-11"/>
        </w:rPr>
        <w:t xml:space="preserve"> </w:t>
      </w:r>
      <w:r>
        <w:t>хранения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значительных</w:t>
      </w:r>
      <w:r>
        <w:rPr>
          <w:spacing w:val="-10"/>
        </w:rPr>
        <w:t xml:space="preserve"> </w:t>
      </w:r>
      <w:r>
        <w:t>массивов</w:t>
      </w:r>
      <w:r>
        <w:rPr>
          <w:spacing w:val="-11"/>
        </w:rPr>
        <w:t xml:space="preserve"> </w:t>
      </w:r>
      <w:r>
        <w:rPr>
          <w:spacing w:val="-2"/>
        </w:rPr>
        <w:t>данных;</w:t>
      </w:r>
    </w:p>
    <w:p w:rsidR="00A26EFB" w:rsidRDefault="00937A21">
      <w:pPr>
        <w:pStyle w:val="a3"/>
        <w:ind w:left="1701" w:right="648"/>
      </w:pPr>
      <w:r>
        <w:t>в)</w:t>
      </w:r>
      <w:r>
        <w:rPr>
          <w:spacing w:val="-6"/>
        </w:rPr>
        <w:t xml:space="preserve"> </w:t>
      </w:r>
      <w:r>
        <w:t>визуализации</w:t>
      </w:r>
      <w:r>
        <w:rPr>
          <w:spacing w:val="-4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данными,</w:t>
      </w:r>
      <w:r>
        <w:rPr>
          <w:spacing w:val="-5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таблицах; г) редактирования графических представлений больших объемов информации.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2060"/>
        </w:tabs>
        <w:spacing w:before="3"/>
        <w:ind w:left="1701" w:right="1662" w:firstLine="0"/>
      </w:pPr>
      <w:r>
        <w:t>Сеть,</w:t>
      </w:r>
      <w:r>
        <w:rPr>
          <w:b w:val="0"/>
          <w:spacing w:val="-5"/>
        </w:rPr>
        <w:t xml:space="preserve"> </w:t>
      </w:r>
      <w:r>
        <w:t>в</w:t>
      </w:r>
      <w:r>
        <w:rPr>
          <w:b w:val="0"/>
          <w:spacing w:val="-5"/>
        </w:rPr>
        <w:t xml:space="preserve"> </w:t>
      </w:r>
      <w:r>
        <w:t>которой</w:t>
      </w:r>
      <w:r>
        <w:rPr>
          <w:b w:val="0"/>
          <w:spacing w:val="-4"/>
        </w:rPr>
        <w:t xml:space="preserve"> </w:t>
      </w:r>
      <w:r>
        <w:t>объединены</w:t>
      </w:r>
      <w:r>
        <w:rPr>
          <w:b w:val="0"/>
          <w:spacing w:val="-5"/>
        </w:rPr>
        <w:t xml:space="preserve"> </w:t>
      </w:r>
      <w:r>
        <w:t>компьютеры</w:t>
      </w:r>
      <w:r>
        <w:rPr>
          <w:b w:val="0"/>
          <w:spacing w:val="-6"/>
        </w:rPr>
        <w:t xml:space="preserve"> </w:t>
      </w:r>
      <w:r>
        <w:t>в</w:t>
      </w:r>
      <w:r>
        <w:rPr>
          <w:b w:val="0"/>
          <w:spacing w:val="-5"/>
        </w:rPr>
        <w:t xml:space="preserve"> </w:t>
      </w:r>
      <w:r>
        <w:t>различных</w:t>
      </w:r>
      <w:r>
        <w:rPr>
          <w:b w:val="0"/>
          <w:spacing w:val="-5"/>
        </w:rPr>
        <w:t xml:space="preserve"> </w:t>
      </w:r>
      <w:r>
        <w:t>странах,</w:t>
      </w:r>
      <w:r>
        <w:rPr>
          <w:b w:val="0"/>
          <w:spacing w:val="-5"/>
        </w:rPr>
        <w:t xml:space="preserve"> </w:t>
      </w:r>
      <w:r>
        <w:t>на</w:t>
      </w:r>
      <w:r>
        <w:rPr>
          <w:b w:val="0"/>
        </w:rPr>
        <w:t xml:space="preserve"> </w:t>
      </w:r>
      <w:r>
        <w:t>различных</w:t>
      </w:r>
      <w:r>
        <w:rPr>
          <w:b w:val="0"/>
        </w:rPr>
        <w:t xml:space="preserve"> </w:t>
      </w:r>
      <w:r>
        <w:t>континентах.</w:t>
      </w:r>
    </w:p>
    <w:p w:rsidR="00A26EFB" w:rsidRDefault="00937A21">
      <w:pPr>
        <w:pStyle w:val="a3"/>
        <w:ind w:left="1701" w:right="7282"/>
      </w:pPr>
      <w:r>
        <w:rPr>
          <w:u w:val="single"/>
        </w:rPr>
        <w:t>а)</w:t>
      </w:r>
      <w:r>
        <w:rPr>
          <w:spacing w:val="-15"/>
          <w:u w:val="single"/>
        </w:rPr>
        <w:t xml:space="preserve"> </w:t>
      </w:r>
      <w:r>
        <w:rPr>
          <w:u w:val="single"/>
        </w:rPr>
        <w:t>Глобальная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сеть</w:t>
      </w:r>
      <w:r>
        <w:t xml:space="preserve"> б) Локальная сеть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9"/>
        </w:rPr>
        <w:t xml:space="preserve"> </w:t>
      </w:r>
      <w:r>
        <w:t>Региональная</w:t>
      </w:r>
      <w:r>
        <w:rPr>
          <w:spacing w:val="-7"/>
        </w:rPr>
        <w:t xml:space="preserve"> </w:t>
      </w:r>
      <w:r>
        <w:rPr>
          <w:spacing w:val="-4"/>
        </w:rPr>
        <w:t>сеть</w:t>
      </w:r>
    </w:p>
    <w:p w:rsidR="00A26EFB" w:rsidRDefault="00937A21">
      <w:pPr>
        <w:pStyle w:val="1"/>
        <w:numPr>
          <w:ilvl w:val="0"/>
          <w:numId w:val="27"/>
        </w:numPr>
        <w:tabs>
          <w:tab w:val="left" w:pos="2060"/>
        </w:tabs>
        <w:spacing w:line="274" w:lineRule="exact"/>
        <w:ind w:left="2060" w:hanging="359"/>
      </w:pPr>
      <w:r>
        <w:t>Файлы,</w:t>
      </w:r>
      <w:r>
        <w:rPr>
          <w:b w:val="0"/>
          <w:spacing w:val="-9"/>
        </w:rPr>
        <w:t xml:space="preserve"> </w:t>
      </w:r>
      <w:r>
        <w:t>созданные</w:t>
      </w:r>
      <w:r>
        <w:rPr>
          <w:b w:val="0"/>
          <w:spacing w:val="-9"/>
        </w:rPr>
        <w:t xml:space="preserve"> </w:t>
      </w:r>
      <w:r>
        <w:t>в</w:t>
      </w:r>
      <w:r>
        <w:rPr>
          <w:b w:val="0"/>
          <w:spacing w:val="-8"/>
        </w:rPr>
        <w:t xml:space="preserve"> </w:t>
      </w:r>
      <w:r>
        <w:t>программе</w:t>
      </w:r>
      <w:r>
        <w:rPr>
          <w:b w:val="0"/>
          <w:spacing w:val="-9"/>
        </w:rPr>
        <w:t xml:space="preserve"> </w:t>
      </w:r>
      <w:r>
        <w:t>MS</w:t>
      </w:r>
      <w:r>
        <w:rPr>
          <w:b w:val="0"/>
          <w:spacing w:val="-7"/>
        </w:rPr>
        <w:t xml:space="preserve"> </w:t>
      </w:r>
      <w:r>
        <w:t>Access,</w:t>
      </w:r>
      <w:r>
        <w:rPr>
          <w:b w:val="0"/>
          <w:spacing w:val="-8"/>
        </w:rPr>
        <w:t xml:space="preserve"> </w:t>
      </w:r>
      <w:r>
        <w:t>имеют</w:t>
      </w:r>
      <w:r>
        <w:rPr>
          <w:b w:val="0"/>
          <w:spacing w:val="-7"/>
        </w:rPr>
        <w:t xml:space="preserve"> </w:t>
      </w:r>
      <w:r>
        <w:rPr>
          <w:spacing w:val="-2"/>
        </w:rPr>
        <w:t>расширение:</w:t>
      </w:r>
    </w:p>
    <w:p w:rsidR="00A26EFB" w:rsidRDefault="00937A21">
      <w:pPr>
        <w:pStyle w:val="a3"/>
        <w:ind w:left="1701" w:right="8625"/>
      </w:pPr>
      <w:r>
        <w:t>а)</w:t>
      </w:r>
      <w:r>
        <w:rPr>
          <w:spacing w:val="-15"/>
        </w:rPr>
        <w:t xml:space="preserve"> </w:t>
      </w:r>
      <w:r>
        <w:t>.doc; б) .xls</w:t>
      </w:r>
    </w:p>
    <w:p w:rsidR="00A26EFB" w:rsidRDefault="00937A21">
      <w:pPr>
        <w:pStyle w:val="a3"/>
        <w:ind w:left="1701"/>
      </w:pPr>
      <w:r>
        <w:t>в)</w:t>
      </w:r>
      <w:r>
        <w:rPr>
          <w:spacing w:val="-4"/>
        </w:rPr>
        <w:t xml:space="preserve"> .dbf</w:t>
      </w:r>
    </w:p>
    <w:p w:rsidR="00A26EFB" w:rsidRDefault="00937A21">
      <w:pPr>
        <w:pStyle w:val="a3"/>
        <w:ind w:left="1701"/>
      </w:pPr>
      <w:r>
        <w:t>г)</w:t>
      </w:r>
      <w:r>
        <w:rPr>
          <w:spacing w:val="-3"/>
        </w:rPr>
        <w:t xml:space="preserve"> </w:t>
      </w:r>
      <w:r>
        <w:rPr>
          <w:spacing w:val="-4"/>
        </w:rPr>
        <w:t>.mdb</w:t>
      </w:r>
    </w:p>
    <w:p w:rsidR="00A26EFB" w:rsidRDefault="00937A21">
      <w:pPr>
        <w:pStyle w:val="a3"/>
        <w:ind w:left="1701"/>
      </w:pPr>
      <w:r>
        <w:t>д)</w:t>
      </w:r>
      <w:r>
        <w:rPr>
          <w:spacing w:val="-4"/>
        </w:rPr>
        <w:t xml:space="preserve"> .mрЗ</w:t>
      </w:r>
    </w:p>
    <w:p w:rsidR="00A26EFB" w:rsidRDefault="00A26EFB">
      <w:pPr>
        <w:pStyle w:val="a3"/>
        <w:spacing w:before="45"/>
        <w:ind w:left="0"/>
      </w:pPr>
    </w:p>
    <w:p w:rsidR="00A26EFB" w:rsidRDefault="00937A21">
      <w:pPr>
        <w:spacing w:before="1" w:line="261" w:lineRule="auto"/>
        <w:ind w:left="1612" w:right="1041"/>
        <w:jc w:val="center"/>
        <w:rPr>
          <w:b/>
        </w:rPr>
      </w:pPr>
      <w:r>
        <w:rPr>
          <w:b/>
          <w:sz w:val="24"/>
        </w:rPr>
        <w:t>Оценочные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проверки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остаточных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предыдущий</w:t>
      </w:r>
      <w:r>
        <w:rPr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z w:val="24"/>
        </w:rPr>
        <w:t xml:space="preserve"> </w:t>
      </w:r>
      <w:r>
        <w:rPr>
          <w:b/>
        </w:rPr>
        <w:t>(ОК</w:t>
      </w:r>
      <w:r>
        <w:t xml:space="preserve"> </w:t>
      </w:r>
      <w:r>
        <w:rPr>
          <w:b/>
        </w:rPr>
        <w:t>1-9</w:t>
      </w:r>
      <w:r>
        <w:t xml:space="preserve"> </w:t>
      </w:r>
      <w:r>
        <w:rPr>
          <w:b/>
        </w:rPr>
        <w:t>)</w:t>
      </w:r>
    </w:p>
    <w:p w:rsidR="00A26EFB" w:rsidRDefault="00937A21">
      <w:pPr>
        <w:pStyle w:val="1"/>
        <w:spacing w:line="272" w:lineRule="exact"/>
        <w:ind w:left="857" w:right="285"/>
        <w:jc w:val="center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1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374"/>
        </w:tabs>
        <w:spacing w:before="16"/>
        <w:ind w:left="1374" w:hanging="239"/>
        <w:rPr>
          <w:sz w:val="24"/>
        </w:rPr>
      </w:pPr>
      <w:r>
        <w:rPr>
          <w:sz w:val="24"/>
        </w:rPr>
        <w:t>Word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позволяет:</w:t>
      </w:r>
    </w:p>
    <w:p w:rsidR="00A26EFB" w:rsidRDefault="00937A21">
      <w:pPr>
        <w:pStyle w:val="a3"/>
        <w:spacing w:before="41" w:line="276" w:lineRule="auto"/>
        <w:ind w:left="1495" w:right="5864"/>
      </w:pPr>
      <w:r>
        <w:t>А.</w:t>
      </w:r>
      <w:r>
        <w:rPr>
          <w:spacing w:val="11"/>
        </w:rPr>
        <w:t xml:space="preserve"> </w:t>
      </w:r>
      <w:r>
        <w:t>Проверять</w:t>
      </w:r>
      <w:r>
        <w:rPr>
          <w:spacing w:val="-10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t>орфографию. Б.</w:t>
      </w:r>
      <w:r>
        <w:rPr>
          <w:spacing w:val="40"/>
        </w:rPr>
        <w:t xml:space="preserve"> </w:t>
      </w:r>
      <w:r>
        <w:t>Проверять только грамматику.</w:t>
      </w:r>
    </w:p>
    <w:p w:rsidR="00A26EFB" w:rsidRDefault="00937A21">
      <w:pPr>
        <w:pStyle w:val="a3"/>
        <w:spacing w:line="275" w:lineRule="exact"/>
        <w:ind w:left="1495"/>
      </w:pPr>
      <w:r>
        <w:t>В.</w:t>
      </w:r>
      <w:r>
        <w:rPr>
          <w:spacing w:val="28"/>
        </w:rPr>
        <w:t xml:space="preserve"> </w:t>
      </w:r>
      <w:r>
        <w:t>Проверять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орфографию,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грамматику.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374"/>
        </w:tabs>
        <w:spacing w:before="43"/>
        <w:ind w:left="1374" w:hanging="239"/>
        <w:rPr>
          <w:sz w:val="24"/>
        </w:rPr>
      </w:pPr>
      <w:r>
        <w:rPr>
          <w:sz w:val="24"/>
        </w:rPr>
        <w:t>Интернет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Default="00937A21">
      <w:pPr>
        <w:pStyle w:val="a3"/>
        <w:spacing w:before="41"/>
        <w:ind w:left="1495"/>
      </w:pPr>
      <w:r>
        <w:t>А.</w:t>
      </w:r>
      <w:r>
        <w:rPr>
          <w:spacing w:val="58"/>
        </w:rPr>
        <w:t xml:space="preserve"> </w:t>
      </w:r>
      <w:r>
        <w:t>локальная</w:t>
      </w:r>
      <w:r>
        <w:rPr>
          <w:spacing w:val="-4"/>
        </w:rPr>
        <w:t xml:space="preserve"> сеть</w:t>
      </w:r>
    </w:p>
    <w:p w:rsidR="00A26EFB" w:rsidRDefault="00937A21">
      <w:pPr>
        <w:pStyle w:val="a3"/>
        <w:spacing w:before="41" w:line="276" w:lineRule="auto"/>
        <w:ind w:left="1495" w:right="7024"/>
      </w:pPr>
      <w:r>
        <w:t>Б.</w:t>
      </w:r>
      <w:r>
        <w:rPr>
          <w:spacing w:val="74"/>
        </w:rPr>
        <w:t xml:space="preserve"> </w:t>
      </w:r>
      <w:r>
        <w:t>корпоративная</w:t>
      </w:r>
      <w:r>
        <w:rPr>
          <w:spacing w:val="-11"/>
        </w:rPr>
        <w:t xml:space="preserve"> </w:t>
      </w:r>
      <w:r>
        <w:t>сеть В.</w:t>
      </w:r>
      <w:r>
        <w:rPr>
          <w:spacing w:val="40"/>
        </w:rPr>
        <w:t xml:space="preserve"> </w:t>
      </w:r>
      <w:r>
        <w:t>глобальная сеть</w:t>
      </w:r>
    </w:p>
    <w:p w:rsidR="00A26EFB" w:rsidRDefault="00937A21">
      <w:pPr>
        <w:pStyle w:val="a3"/>
        <w:spacing w:before="1"/>
        <w:ind w:left="1495"/>
      </w:pPr>
      <w:r>
        <w:t>Г.</w:t>
      </w:r>
      <w:r>
        <w:rPr>
          <w:spacing w:val="59"/>
          <w:w w:val="150"/>
        </w:rPr>
        <w:t xml:space="preserve"> </w:t>
      </w:r>
      <w:r>
        <w:t>региональная</w:t>
      </w:r>
      <w:r>
        <w:rPr>
          <w:spacing w:val="-4"/>
        </w:rPr>
        <w:t xml:space="preserve"> сеть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374"/>
        </w:tabs>
        <w:spacing w:before="41"/>
        <w:ind w:left="1374" w:hanging="239"/>
        <w:rPr>
          <w:sz w:val="24"/>
        </w:rPr>
      </w:pPr>
      <w:r>
        <w:rPr>
          <w:sz w:val="24"/>
        </w:rPr>
        <w:t>WWW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Pr="00AB4F9A" w:rsidRDefault="00937A21">
      <w:pPr>
        <w:pStyle w:val="a3"/>
        <w:spacing w:before="41" w:line="276" w:lineRule="auto"/>
        <w:ind w:left="1483" w:right="7429"/>
        <w:jc w:val="both"/>
        <w:rPr>
          <w:lang w:val="en-US"/>
        </w:rPr>
      </w:pPr>
      <w:r>
        <w:t>А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>Wide</w:t>
      </w:r>
      <w:r w:rsidRPr="00AB4F9A">
        <w:rPr>
          <w:spacing w:val="-9"/>
          <w:lang w:val="en-US"/>
        </w:rPr>
        <w:t xml:space="preserve"> </w:t>
      </w:r>
      <w:r w:rsidRPr="00AB4F9A">
        <w:rPr>
          <w:lang w:val="en-US"/>
        </w:rPr>
        <w:t>World</w:t>
      </w:r>
      <w:r w:rsidRPr="00AB4F9A">
        <w:rPr>
          <w:spacing w:val="-11"/>
          <w:lang w:val="en-US"/>
        </w:rPr>
        <w:t xml:space="preserve"> </w:t>
      </w:r>
      <w:r w:rsidRPr="00AB4F9A">
        <w:rPr>
          <w:lang w:val="en-US"/>
        </w:rPr>
        <w:t xml:space="preserve">Web; </w:t>
      </w:r>
      <w:r>
        <w:t>Б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>Web</w:t>
      </w:r>
      <w:r w:rsidRPr="00AB4F9A">
        <w:rPr>
          <w:spacing w:val="-8"/>
          <w:lang w:val="en-US"/>
        </w:rPr>
        <w:t xml:space="preserve"> </w:t>
      </w:r>
      <w:r w:rsidRPr="00AB4F9A">
        <w:rPr>
          <w:lang w:val="en-US"/>
        </w:rPr>
        <w:t>Wide</w:t>
      </w:r>
      <w:r w:rsidRPr="00AB4F9A">
        <w:rPr>
          <w:spacing w:val="-9"/>
          <w:lang w:val="en-US"/>
        </w:rPr>
        <w:t xml:space="preserve"> </w:t>
      </w:r>
      <w:r w:rsidRPr="00AB4F9A">
        <w:rPr>
          <w:lang w:val="en-US"/>
        </w:rPr>
        <w:t xml:space="preserve">World; </w:t>
      </w:r>
      <w:r>
        <w:t>В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>World</w:t>
      </w:r>
      <w:r w:rsidRPr="00AB4F9A">
        <w:rPr>
          <w:spacing w:val="-9"/>
          <w:lang w:val="en-US"/>
        </w:rPr>
        <w:t xml:space="preserve"> </w:t>
      </w:r>
      <w:r w:rsidRPr="00AB4F9A">
        <w:rPr>
          <w:lang w:val="en-US"/>
        </w:rPr>
        <w:t>Web</w:t>
      </w:r>
      <w:r w:rsidRPr="00AB4F9A">
        <w:rPr>
          <w:spacing w:val="-9"/>
          <w:lang w:val="en-US"/>
        </w:rPr>
        <w:t xml:space="preserve"> </w:t>
      </w:r>
      <w:r w:rsidRPr="00AB4F9A">
        <w:rPr>
          <w:lang w:val="en-US"/>
        </w:rPr>
        <w:t xml:space="preserve">Wide; </w:t>
      </w:r>
      <w:r>
        <w:t>Г</w:t>
      </w:r>
      <w:r w:rsidRPr="00AB4F9A">
        <w:rPr>
          <w:lang w:val="en-US"/>
        </w:rPr>
        <w:t>.</w:t>
      </w:r>
      <w:r w:rsidRPr="00AB4F9A">
        <w:rPr>
          <w:spacing w:val="80"/>
          <w:lang w:val="en-US"/>
        </w:rPr>
        <w:t xml:space="preserve"> </w:t>
      </w:r>
      <w:r w:rsidRPr="00AB4F9A">
        <w:rPr>
          <w:lang w:val="en-US"/>
        </w:rPr>
        <w:t>World Wide Web</w:t>
      </w:r>
    </w:p>
    <w:p w:rsidR="00A26EFB" w:rsidRPr="00AB4F9A" w:rsidRDefault="00A26EFB">
      <w:pPr>
        <w:pStyle w:val="a3"/>
        <w:spacing w:line="276" w:lineRule="auto"/>
        <w:jc w:val="both"/>
        <w:rPr>
          <w:lang w:val="en-US"/>
        </w:rPr>
        <w:sectPr w:rsidR="00A26EFB" w:rsidRPr="00AB4F9A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28"/>
        </w:numPr>
        <w:tabs>
          <w:tab w:val="left" w:pos="1434"/>
        </w:tabs>
        <w:spacing w:before="67"/>
        <w:ind w:left="1434" w:hanging="299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10"/>
          <w:sz w:val="24"/>
        </w:rPr>
        <w:t xml:space="preserve"> </w:t>
      </w:r>
      <w:r>
        <w:rPr>
          <w:sz w:val="24"/>
        </w:rPr>
        <w:t>выравнивания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WORD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бывают:</w:t>
      </w:r>
    </w:p>
    <w:p w:rsidR="00A26EFB" w:rsidRDefault="00937A21">
      <w:pPr>
        <w:pStyle w:val="a3"/>
        <w:spacing w:before="43"/>
        <w:ind w:left="1495"/>
        <w:jc w:val="both"/>
      </w:pPr>
      <w:r>
        <w:t>А.</w:t>
      </w:r>
      <w:r>
        <w:rPr>
          <w:spacing w:val="5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левому</w:t>
      </w:r>
      <w:r>
        <w:rPr>
          <w:spacing w:val="-9"/>
        </w:rPr>
        <w:t xml:space="preserve"> </w:t>
      </w:r>
      <w:r>
        <w:t>краю,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правому</w:t>
      </w:r>
      <w:r>
        <w:rPr>
          <w:spacing w:val="-8"/>
        </w:rPr>
        <w:t xml:space="preserve"> </w:t>
      </w:r>
      <w:r>
        <w:t>краю,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верху,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4"/>
        </w:rPr>
        <w:t>низу</w:t>
      </w:r>
    </w:p>
    <w:p w:rsidR="00A26EFB" w:rsidRDefault="00937A21">
      <w:pPr>
        <w:pStyle w:val="a3"/>
        <w:spacing w:before="41" w:line="276" w:lineRule="auto"/>
        <w:ind w:left="1495" w:right="3331"/>
        <w:jc w:val="both"/>
      </w:pPr>
      <w:r>
        <w:t>Б.</w:t>
      </w:r>
      <w:r>
        <w:rPr>
          <w:spacing w:val="8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левому</w:t>
      </w:r>
      <w:r>
        <w:rPr>
          <w:spacing w:val="-7"/>
        </w:rPr>
        <w:t xml:space="preserve"> </w:t>
      </w:r>
      <w:r>
        <w:t>краю,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правому</w:t>
      </w:r>
      <w:r>
        <w:rPr>
          <w:spacing w:val="-7"/>
        </w:rPr>
        <w:t xml:space="preserve"> </w:t>
      </w:r>
      <w:r>
        <w:t>краю,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центру,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ширине В.</w:t>
      </w:r>
      <w:r>
        <w:rPr>
          <w:spacing w:val="40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левому</w:t>
      </w:r>
      <w:r>
        <w:rPr>
          <w:spacing w:val="-8"/>
        </w:rPr>
        <w:t xml:space="preserve"> </w:t>
      </w:r>
      <w:r>
        <w:t>краю,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правому</w:t>
      </w:r>
      <w:r>
        <w:rPr>
          <w:spacing w:val="-8"/>
        </w:rPr>
        <w:t xml:space="preserve"> </w:t>
      </w:r>
      <w:r>
        <w:t>краю,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высоте,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ширине Г.</w:t>
      </w:r>
      <w:r>
        <w:rPr>
          <w:spacing w:val="80"/>
        </w:rPr>
        <w:t xml:space="preserve"> </w:t>
      </w:r>
      <w:r>
        <w:t>по длине, по ширине, по центру, по диагонали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374"/>
        </w:tabs>
        <w:spacing w:before="1"/>
        <w:ind w:left="1374" w:hanging="239"/>
        <w:jc w:val="both"/>
        <w:rPr>
          <w:sz w:val="24"/>
        </w:rPr>
      </w:pPr>
      <w:r>
        <w:rPr>
          <w:sz w:val="24"/>
        </w:rPr>
        <w:t>Телеконференция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Default="00937A21">
      <w:pPr>
        <w:pStyle w:val="a3"/>
        <w:spacing w:before="40"/>
        <w:ind w:left="1483"/>
      </w:pPr>
      <w:r>
        <w:t>А.</w:t>
      </w:r>
      <w:r>
        <w:rPr>
          <w:spacing w:val="54"/>
        </w:rPr>
        <w:t xml:space="preserve"> </w:t>
      </w:r>
      <w:r>
        <w:t>обмен</w:t>
      </w:r>
      <w:r>
        <w:rPr>
          <w:spacing w:val="-5"/>
        </w:rPr>
        <w:t xml:space="preserve"> </w:t>
      </w:r>
      <w:r>
        <w:t>письмами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rPr>
          <w:spacing w:val="-2"/>
        </w:rPr>
        <w:t>сетях;</w:t>
      </w:r>
    </w:p>
    <w:p w:rsidR="00A26EFB" w:rsidRDefault="00937A21">
      <w:pPr>
        <w:pStyle w:val="a3"/>
        <w:spacing w:before="41"/>
        <w:ind w:left="1483"/>
      </w:pPr>
      <w:r>
        <w:t>Б.</w:t>
      </w:r>
      <w:r>
        <w:rPr>
          <w:spacing w:val="55"/>
          <w:w w:val="150"/>
        </w:rPr>
        <w:t xml:space="preserve"> </w:t>
      </w:r>
      <w:r>
        <w:t>информационная</w:t>
      </w:r>
      <w:r>
        <w:rPr>
          <w:spacing w:val="-7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гиперсвязях;</w:t>
      </w:r>
    </w:p>
    <w:p w:rsidR="00A26EFB" w:rsidRDefault="00937A21">
      <w:pPr>
        <w:pStyle w:val="a3"/>
        <w:spacing w:before="41" w:line="278" w:lineRule="auto"/>
        <w:ind w:left="1483" w:right="1860"/>
      </w:pPr>
      <w:r>
        <w:t>В.</w:t>
      </w:r>
      <w:r>
        <w:rPr>
          <w:spacing w:val="71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обмена</w:t>
      </w:r>
      <w:r>
        <w:rPr>
          <w:spacing w:val="-5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абонентами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4"/>
        </w:rPr>
        <w:t xml:space="preserve"> </w:t>
      </w:r>
      <w:r>
        <w:t>сети; Г.</w:t>
      </w:r>
      <w:r>
        <w:rPr>
          <w:spacing w:val="80"/>
        </w:rPr>
        <w:t xml:space="preserve"> </w:t>
      </w:r>
      <w:r>
        <w:t>служба приема и передачи файлов любого формата;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374"/>
          <w:tab w:val="left" w:pos="1495"/>
        </w:tabs>
        <w:spacing w:line="276" w:lineRule="auto"/>
        <w:ind w:left="1495" w:right="3363" w:hanging="36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ячеек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(не</w:t>
      </w:r>
      <w:r>
        <w:rPr>
          <w:spacing w:val="-5"/>
          <w:sz w:val="24"/>
        </w:rPr>
        <w:t xml:space="preserve"> </w:t>
      </w:r>
      <w:r>
        <w:rPr>
          <w:sz w:val="24"/>
        </w:rPr>
        <w:t>подряд)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Excel А.</w:t>
      </w:r>
      <w:r>
        <w:rPr>
          <w:spacing w:val="40"/>
          <w:sz w:val="24"/>
        </w:rPr>
        <w:t xml:space="preserve"> </w:t>
      </w:r>
      <w:r>
        <w:rPr>
          <w:sz w:val="24"/>
        </w:rPr>
        <w:t>Щелкать по ячейкам удерживая клавишу Ctrl</w:t>
      </w:r>
    </w:p>
    <w:p w:rsidR="00A26EFB" w:rsidRDefault="00937A21">
      <w:pPr>
        <w:pStyle w:val="a3"/>
        <w:spacing w:line="278" w:lineRule="auto"/>
        <w:ind w:left="1855" w:hanging="360"/>
      </w:pPr>
      <w:r>
        <w:t>Б.</w:t>
      </w:r>
      <w:r>
        <w:rPr>
          <w:spacing w:val="40"/>
        </w:rPr>
        <w:t xml:space="preserve"> </w:t>
      </w:r>
      <w:r>
        <w:t>Воспользоваться</w:t>
      </w:r>
      <w:r>
        <w:rPr>
          <w:spacing w:val="32"/>
        </w:rPr>
        <w:t xml:space="preserve"> </w:t>
      </w:r>
      <w:r>
        <w:t>командой</w:t>
      </w:r>
      <w:r>
        <w:rPr>
          <w:spacing w:val="36"/>
        </w:rPr>
        <w:t xml:space="preserve"> </w:t>
      </w:r>
      <w:r>
        <w:t>«Правка</w:t>
      </w:r>
      <w:r>
        <w:rPr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Выделить</w:t>
      </w:r>
      <w:r>
        <w:rPr>
          <w:spacing w:val="33"/>
        </w:rPr>
        <w:t xml:space="preserve"> </w:t>
      </w:r>
      <w:r>
        <w:t>выборочно»,</w:t>
      </w:r>
      <w:r>
        <w:rPr>
          <w:spacing w:val="32"/>
        </w:rPr>
        <w:t xml:space="preserve"> </w:t>
      </w:r>
      <w:r>
        <w:t>щелкать</w:t>
      </w:r>
      <w:r>
        <w:rPr>
          <w:spacing w:val="33"/>
        </w:rPr>
        <w:t xml:space="preserve"> </w:t>
      </w:r>
      <w:r>
        <w:t>последова-тельно по нужным ячейкам</w:t>
      </w:r>
    </w:p>
    <w:p w:rsidR="00A26EFB" w:rsidRDefault="00937A21">
      <w:pPr>
        <w:pStyle w:val="a3"/>
        <w:spacing w:line="276" w:lineRule="auto"/>
        <w:ind w:left="1495" w:right="4472"/>
      </w:pPr>
      <w:r>
        <w:t>В.</w:t>
      </w:r>
      <w:r>
        <w:rPr>
          <w:spacing w:val="40"/>
        </w:rPr>
        <w:t xml:space="preserve"> </w:t>
      </w:r>
      <w:r>
        <w:t>Щелкать по ячейкам удерживая клавишу Alt Г.</w:t>
      </w:r>
      <w:r>
        <w:rPr>
          <w:spacing w:val="40"/>
        </w:rPr>
        <w:t xml:space="preserve"> </w:t>
      </w:r>
      <w:r>
        <w:t>Щелкать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ячейкам</w:t>
      </w:r>
      <w:r>
        <w:rPr>
          <w:spacing w:val="-5"/>
        </w:rPr>
        <w:t xml:space="preserve"> </w:t>
      </w:r>
      <w:r>
        <w:t>удерживая</w:t>
      </w:r>
      <w:r>
        <w:rPr>
          <w:spacing w:val="-6"/>
        </w:rPr>
        <w:t xml:space="preserve"> </w:t>
      </w:r>
      <w:r>
        <w:t>клавишу</w:t>
      </w:r>
      <w:r>
        <w:rPr>
          <w:spacing w:val="-10"/>
        </w:rPr>
        <w:t xml:space="preserve"> </w:t>
      </w:r>
      <w:r>
        <w:t>Shift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374"/>
          <w:tab w:val="left" w:pos="1483"/>
        </w:tabs>
        <w:spacing w:line="278" w:lineRule="auto"/>
        <w:ind w:left="1483" w:right="3215" w:hanging="348"/>
        <w:rPr>
          <w:sz w:val="24"/>
        </w:rPr>
      </w:pP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ресурсом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... А.</w:t>
      </w:r>
      <w:r>
        <w:rPr>
          <w:spacing w:val="40"/>
          <w:sz w:val="24"/>
        </w:rPr>
        <w:t xml:space="preserve"> </w:t>
      </w:r>
      <w:r>
        <w:rPr>
          <w:sz w:val="24"/>
        </w:rPr>
        <w:t>WEB-страницей;</w:t>
      </w:r>
    </w:p>
    <w:p w:rsidR="00A26EFB" w:rsidRDefault="00937A21">
      <w:pPr>
        <w:pStyle w:val="a3"/>
        <w:spacing w:line="276" w:lineRule="auto"/>
        <w:ind w:left="1483" w:right="7645"/>
      </w:pPr>
      <w:r>
        <w:t>Б.</w:t>
      </w:r>
      <w:r>
        <w:rPr>
          <w:spacing w:val="67"/>
        </w:rPr>
        <w:t xml:space="preserve"> </w:t>
      </w:r>
      <w:r>
        <w:t>Гиперссылкой; В.</w:t>
      </w:r>
      <w:r>
        <w:rPr>
          <w:spacing w:val="40"/>
        </w:rPr>
        <w:t xml:space="preserve"> </w:t>
      </w:r>
      <w:r>
        <w:t>URL;</w:t>
      </w:r>
    </w:p>
    <w:p w:rsidR="00A26EFB" w:rsidRDefault="00937A21">
      <w:pPr>
        <w:pStyle w:val="a3"/>
        <w:spacing w:line="275" w:lineRule="exact"/>
        <w:ind w:left="1483"/>
      </w:pPr>
      <w:r>
        <w:t>Г.</w:t>
      </w:r>
      <w:r>
        <w:rPr>
          <w:spacing w:val="58"/>
          <w:w w:val="150"/>
        </w:rPr>
        <w:t xml:space="preserve"> </w:t>
      </w:r>
      <w:r>
        <w:t>WEB-</w:t>
      </w:r>
      <w:r>
        <w:rPr>
          <w:spacing w:val="-2"/>
        </w:rPr>
        <w:t>сайтом.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412"/>
        </w:tabs>
        <w:spacing w:before="28" w:line="276" w:lineRule="auto"/>
        <w:ind w:left="1135" w:right="560" w:firstLine="0"/>
        <w:jc w:val="both"/>
        <w:rPr>
          <w:sz w:val="24"/>
        </w:rPr>
      </w:pPr>
      <w:r>
        <w:rPr>
          <w:sz w:val="24"/>
        </w:rPr>
        <w:t xml:space="preserve">Обычно, при написании формул используются данные, расположенные в нескольких ячейках, так называемый диапазон ячеек, который выглядит в строке формул следующим </w:t>
      </w:r>
      <w:r>
        <w:rPr>
          <w:spacing w:val="-2"/>
          <w:sz w:val="24"/>
        </w:rPr>
        <w:t>образом:</w:t>
      </w:r>
    </w:p>
    <w:p w:rsidR="00A26EFB" w:rsidRDefault="00937A21">
      <w:pPr>
        <w:pStyle w:val="a3"/>
        <w:spacing w:line="276" w:lineRule="auto"/>
        <w:ind w:left="1495" w:right="8461"/>
        <w:jc w:val="both"/>
      </w:pPr>
      <w:r>
        <w:t>А. А1\ВЗ; Б. А1+ВЗ; В.</w:t>
      </w:r>
      <w:r>
        <w:rPr>
          <w:spacing w:val="40"/>
        </w:rPr>
        <w:t xml:space="preserve"> </w:t>
      </w:r>
      <w:r>
        <w:t>А1:ВЗ;</w:t>
      </w:r>
    </w:p>
    <w:p w:rsidR="00A26EFB" w:rsidRDefault="00937A21">
      <w:pPr>
        <w:pStyle w:val="a3"/>
        <w:ind w:left="1495"/>
        <w:jc w:val="both"/>
      </w:pPr>
      <w:r>
        <w:t>Г.</w:t>
      </w:r>
      <w:r>
        <w:rPr>
          <w:spacing w:val="52"/>
        </w:rPr>
        <w:t xml:space="preserve"> </w:t>
      </w:r>
      <w:r>
        <w:t>А1-</w:t>
      </w:r>
      <w:r>
        <w:rPr>
          <w:spacing w:val="-5"/>
        </w:rPr>
        <w:t>ВЗ.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402"/>
        </w:tabs>
        <w:spacing w:before="40" w:after="7" w:line="276" w:lineRule="auto"/>
        <w:ind w:left="1135" w:right="557" w:firstLine="0"/>
        <w:jc w:val="both"/>
        <w:rPr>
          <w:sz w:val="24"/>
        </w:rPr>
      </w:pPr>
      <w:r>
        <w:rPr>
          <w:sz w:val="24"/>
        </w:rPr>
        <w:t>Какой вид примет содержащая абсолютную и относительную</w:t>
      </w:r>
      <w:r>
        <w:rPr>
          <w:spacing w:val="40"/>
          <w:sz w:val="24"/>
        </w:rPr>
        <w:t xml:space="preserve"> </w:t>
      </w:r>
      <w:r>
        <w:rPr>
          <w:sz w:val="24"/>
        </w:rPr>
        <w:t>ссылку формула, запи-санная в ячейке С1, после ее копирования в ячейку С2?</w:t>
      </w:r>
    </w:p>
    <w:p w:rsidR="00A26EFB" w:rsidRDefault="00937A21">
      <w:pPr>
        <w:ind w:left="116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492375" cy="143256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849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EFB" w:rsidRDefault="00937A21">
      <w:pPr>
        <w:pStyle w:val="a3"/>
        <w:spacing w:before="44" w:line="276" w:lineRule="auto"/>
        <w:ind w:left="1495" w:right="8101"/>
        <w:jc w:val="both"/>
      </w:pPr>
      <w:r>
        <w:t>А.</w:t>
      </w:r>
      <w:r>
        <w:rPr>
          <w:spacing w:val="-14"/>
        </w:rPr>
        <w:t xml:space="preserve"> </w:t>
      </w:r>
      <w:r>
        <w:t>=А2*$В$2; Б. =А1*$В$1; В.</w:t>
      </w:r>
      <w:r>
        <w:rPr>
          <w:spacing w:val="-1"/>
        </w:rPr>
        <w:t xml:space="preserve"> </w:t>
      </w:r>
      <w:r>
        <w:t>=А2*$В$1; Г.</w:t>
      </w:r>
      <w:r>
        <w:rPr>
          <w:spacing w:val="58"/>
        </w:rPr>
        <w:t xml:space="preserve"> </w:t>
      </w:r>
      <w:r>
        <w:rPr>
          <w:spacing w:val="-2"/>
        </w:rPr>
        <w:t>=А1*$В$2.</w:t>
      </w:r>
    </w:p>
    <w:p w:rsidR="00A26EFB" w:rsidRDefault="00937A21">
      <w:pPr>
        <w:pStyle w:val="a4"/>
        <w:numPr>
          <w:ilvl w:val="0"/>
          <w:numId w:val="28"/>
        </w:numPr>
        <w:tabs>
          <w:tab w:val="left" w:pos="1501"/>
        </w:tabs>
        <w:spacing w:before="1" w:line="276" w:lineRule="auto"/>
        <w:ind w:left="1135" w:right="561" w:firstLine="0"/>
        <w:jc w:val="both"/>
        <w:rPr>
          <w:sz w:val="24"/>
        </w:rPr>
      </w:pPr>
      <w:r>
        <w:rPr>
          <w:sz w:val="24"/>
        </w:rPr>
        <w:t>В ячейке H5 электронной таблицы записана формула =$B$5*V5. Какая формула будет получена из нее при копировании в ячейку H7?</w:t>
      </w:r>
    </w:p>
    <w:p w:rsidR="00A26EFB" w:rsidRPr="00AB4F9A" w:rsidRDefault="00937A21">
      <w:pPr>
        <w:pStyle w:val="a3"/>
        <w:spacing w:line="276" w:lineRule="auto"/>
        <w:ind w:left="1495" w:right="8101"/>
        <w:jc w:val="both"/>
        <w:rPr>
          <w:lang w:val="en-US"/>
        </w:rPr>
      </w:pPr>
      <w:r>
        <w:t>А</w:t>
      </w:r>
      <w:r w:rsidRPr="00AB4F9A">
        <w:rPr>
          <w:lang w:val="en-US"/>
        </w:rPr>
        <w:t>.</w:t>
      </w:r>
      <w:r w:rsidRPr="00AB4F9A">
        <w:rPr>
          <w:spacing w:val="-14"/>
          <w:lang w:val="en-US"/>
        </w:rPr>
        <w:t xml:space="preserve"> </w:t>
      </w:r>
      <w:r w:rsidRPr="00AB4F9A">
        <w:rPr>
          <w:lang w:val="en-US"/>
        </w:rPr>
        <w:t xml:space="preserve">=$B$5*V7; </w:t>
      </w:r>
      <w:r>
        <w:t>Б</w:t>
      </w:r>
      <w:r w:rsidRPr="00AB4F9A">
        <w:rPr>
          <w:lang w:val="en-US"/>
        </w:rPr>
        <w:t>.</w:t>
      </w:r>
      <w:r w:rsidRPr="00AB4F9A">
        <w:rPr>
          <w:spacing w:val="59"/>
          <w:lang w:val="en-US"/>
        </w:rPr>
        <w:t xml:space="preserve"> </w:t>
      </w:r>
      <w:r w:rsidRPr="00AB4F9A">
        <w:rPr>
          <w:spacing w:val="-2"/>
          <w:lang w:val="en-US"/>
        </w:rPr>
        <w:t>=$B$5*V5;</w:t>
      </w:r>
    </w:p>
    <w:p w:rsidR="00A26EFB" w:rsidRPr="00AB4F9A" w:rsidRDefault="00A26EFB">
      <w:pPr>
        <w:pStyle w:val="a3"/>
        <w:spacing w:line="276" w:lineRule="auto"/>
        <w:jc w:val="both"/>
        <w:rPr>
          <w:lang w:val="en-US"/>
        </w:rPr>
        <w:sectPr w:rsidR="00A26EFB" w:rsidRPr="00AB4F9A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Pr="00AB4F9A" w:rsidRDefault="00937A21">
      <w:pPr>
        <w:pStyle w:val="a3"/>
        <w:spacing w:before="67" w:line="276" w:lineRule="auto"/>
        <w:ind w:left="1495" w:right="8038"/>
        <w:rPr>
          <w:lang w:val="en-US"/>
        </w:rPr>
      </w:pPr>
      <w:r>
        <w:t>В</w:t>
      </w:r>
      <w:r w:rsidRPr="00AB4F9A">
        <w:rPr>
          <w:lang w:val="en-US"/>
        </w:rPr>
        <w:t>.</w:t>
      </w:r>
      <w:r w:rsidRPr="00AB4F9A">
        <w:rPr>
          <w:spacing w:val="5"/>
          <w:lang w:val="en-US"/>
        </w:rPr>
        <w:t xml:space="preserve"> </w:t>
      </w:r>
      <w:r w:rsidRPr="00AB4F9A">
        <w:rPr>
          <w:lang w:val="en-US"/>
        </w:rPr>
        <w:t xml:space="preserve">=$B$7*V7; </w:t>
      </w:r>
      <w:r>
        <w:t>Г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 xml:space="preserve">=B$7*V7; </w:t>
      </w:r>
      <w:r>
        <w:t>Д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>=$B$5*5.</w:t>
      </w:r>
    </w:p>
    <w:p w:rsidR="00A26EFB" w:rsidRDefault="00937A21">
      <w:pPr>
        <w:pStyle w:val="1"/>
        <w:spacing w:before="5"/>
        <w:ind w:left="5256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2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4"/>
          <w:tab w:val="left" w:pos="1483"/>
        </w:tabs>
        <w:spacing w:before="36" w:line="278" w:lineRule="auto"/>
        <w:ind w:right="4084" w:hanging="348"/>
        <w:rPr>
          <w:sz w:val="24"/>
        </w:rPr>
      </w:pPr>
      <w:r>
        <w:rPr>
          <w:sz w:val="24"/>
        </w:rPr>
        <w:t>Программы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10"/>
          <w:sz w:val="24"/>
        </w:rPr>
        <w:t xml:space="preserve"> </w:t>
      </w:r>
      <w:r>
        <w:rPr>
          <w:sz w:val="24"/>
        </w:rPr>
        <w:t>WEB-страниц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называются: А.</w:t>
      </w:r>
      <w:r>
        <w:rPr>
          <w:spacing w:val="40"/>
          <w:sz w:val="24"/>
        </w:rPr>
        <w:t xml:space="preserve"> </w:t>
      </w:r>
      <w:r>
        <w:rPr>
          <w:sz w:val="24"/>
        </w:rPr>
        <w:t>просмотрщиками;</w:t>
      </w:r>
    </w:p>
    <w:p w:rsidR="00A26EFB" w:rsidRDefault="00937A21">
      <w:pPr>
        <w:pStyle w:val="a3"/>
        <w:spacing w:line="272" w:lineRule="exact"/>
        <w:ind w:left="1483"/>
      </w:pPr>
      <w:r>
        <w:t>Б.</w:t>
      </w:r>
      <w:r>
        <w:rPr>
          <w:spacing w:val="70"/>
          <w:w w:val="150"/>
        </w:rPr>
        <w:t xml:space="preserve"> </w:t>
      </w:r>
      <w:r>
        <w:rPr>
          <w:spacing w:val="-2"/>
        </w:rPr>
        <w:t>браузерами;</w:t>
      </w:r>
    </w:p>
    <w:p w:rsidR="00A26EFB" w:rsidRDefault="00937A21">
      <w:pPr>
        <w:pStyle w:val="a3"/>
        <w:spacing w:before="41" w:line="276" w:lineRule="auto"/>
        <w:ind w:left="1483" w:right="5668"/>
      </w:pPr>
      <w:r>
        <w:t>В.</w:t>
      </w:r>
      <w:r>
        <w:rPr>
          <w:spacing w:val="40"/>
        </w:rPr>
        <w:t xml:space="preserve"> </w:t>
      </w:r>
      <w:r>
        <w:t>мультимедийными</w:t>
      </w:r>
      <w:r>
        <w:rPr>
          <w:spacing w:val="-11"/>
        </w:rPr>
        <w:t xml:space="preserve"> </w:t>
      </w:r>
      <w:r>
        <w:t>программами; Г.</w:t>
      </w:r>
      <w:r>
        <w:rPr>
          <w:spacing w:val="80"/>
        </w:rPr>
        <w:t xml:space="preserve"> </w:t>
      </w:r>
      <w:r>
        <w:t>электронной почтой.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4"/>
        </w:tabs>
        <w:spacing w:before="1"/>
        <w:ind w:left="1374" w:hanging="239"/>
        <w:rPr>
          <w:sz w:val="24"/>
        </w:rPr>
      </w:pPr>
      <w:r>
        <w:rPr>
          <w:sz w:val="24"/>
        </w:rPr>
        <w:t>Microsoft</w:t>
      </w:r>
      <w:r>
        <w:rPr>
          <w:spacing w:val="-9"/>
          <w:sz w:val="24"/>
        </w:rPr>
        <w:t xml:space="preserve"> </w:t>
      </w:r>
      <w:r>
        <w:rPr>
          <w:sz w:val="24"/>
        </w:rPr>
        <w:t>Word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это...</w:t>
      </w:r>
    </w:p>
    <w:p w:rsidR="00A26EFB" w:rsidRDefault="00937A21">
      <w:pPr>
        <w:pStyle w:val="a3"/>
        <w:spacing w:before="41"/>
        <w:ind w:left="1495"/>
      </w:pPr>
      <w:r>
        <w:t>Г.</w:t>
      </w:r>
      <w:r>
        <w:rPr>
          <w:spacing w:val="48"/>
        </w:rPr>
        <w:t xml:space="preserve"> </w:t>
      </w:r>
      <w:r>
        <w:t>графический</w:t>
      </w:r>
      <w:r>
        <w:rPr>
          <w:spacing w:val="-5"/>
        </w:rPr>
        <w:t xml:space="preserve"> </w:t>
      </w:r>
      <w:r>
        <w:rPr>
          <w:spacing w:val="-2"/>
        </w:rPr>
        <w:t>редактор;</w:t>
      </w:r>
    </w:p>
    <w:p w:rsidR="00A26EFB" w:rsidRDefault="00937A21">
      <w:pPr>
        <w:pStyle w:val="a3"/>
        <w:spacing w:before="41" w:line="276" w:lineRule="auto"/>
        <w:ind w:left="1495" w:right="5508"/>
      </w:pPr>
      <w:r>
        <w:t>Б.</w:t>
      </w:r>
      <w:r>
        <w:rPr>
          <w:spacing w:val="39"/>
        </w:rPr>
        <w:t xml:space="preserve"> </w:t>
      </w:r>
      <w:r>
        <w:t>редактор</w:t>
      </w:r>
      <w:r>
        <w:rPr>
          <w:spacing w:val="-10"/>
        </w:rPr>
        <w:t xml:space="preserve"> </w:t>
      </w:r>
      <w:r>
        <w:t>электронных</w:t>
      </w:r>
      <w:r>
        <w:rPr>
          <w:spacing w:val="-9"/>
        </w:rPr>
        <w:t xml:space="preserve"> </w:t>
      </w:r>
      <w:r>
        <w:t>документов; В.</w:t>
      </w:r>
      <w:r>
        <w:rPr>
          <w:spacing w:val="40"/>
        </w:rPr>
        <w:t xml:space="preserve"> </w:t>
      </w:r>
      <w:r>
        <w:t>текстовый редактор;</w:t>
      </w:r>
    </w:p>
    <w:p w:rsidR="00A26EFB" w:rsidRDefault="00937A21">
      <w:pPr>
        <w:pStyle w:val="a3"/>
        <w:spacing w:before="1"/>
        <w:ind w:left="1495"/>
      </w:pPr>
      <w:r>
        <w:t>Г.</w:t>
      </w:r>
      <w:r>
        <w:rPr>
          <w:spacing w:val="50"/>
        </w:rPr>
        <w:t xml:space="preserve"> </w:t>
      </w:r>
      <w:r>
        <w:t>редактор</w:t>
      </w:r>
      <w:r>
        <w:rPr>
          <w:spacing w:val="-5"/>
        </w:rPr>
        <w:t xml:space="preserve"> </w:t>
      </w:r>
      <w:r>
        <w:rPr>
          <w:spacing w:val="-2"/>
        </w:rPr>
        <w:t>шрифтов.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407"/>
        </w:tabs>
        <w:spacing w:before="41" w:line="276" w:lineRule="auto"/>
        <w:ind w:left="1135" w:right="559" w:firstLine="0"/>
        <w:jc w:val="both"/>
        <w:rPr>
          <w:sz w:val="24"/>
        </w:rPr>
      </w:pPr>
      <w:r>
        <w:rPr>
          <w:sz w:val="24"/>
        </w:rPr>
        <w:t>Компьютеры одной организации, связанные каналами передачи информации для сов-местного использования общих ресурсов и периферийных устройств и находящиеся в од-ном здании, называют сетью:</w:t>
      </w:r>
    </w:p>
    <w:p w:rsidR="00A26EFB" w:rsidRDefault="00937A21">
      <w:pPr>
        <w:pStyle w:val="a3"/>
        <w:spacing w:before="1"/>
        <w:ind w:left="1495"/>
      </w:pPr>
      <w:r>
        <w:t>Д.</w:t>
      </w:r>
      <w:r>
        <w:rPr>
          <w:spacing w:val="31"/>
        </w:rPr>
        <w:t xml:space="preserve"> </w:t>
      </w:r>
      <w:r>
        <w:rPr>
          <w:spacing w:val="-2"/>
        </w:rPr>
        <w:t>региональной;</w:t>
      </w:r>
    </w:p>
    <w:p w:rsidR="00A26EFB" w:rsidRDefault="00937A21">
      <w:pPr>
        <w:pStyle w:val="a3"/>
        <w:spacing w:before="41" w:line="276" w:lineRule="auto"/>
        <w:ind w:left="1495" w:right="7258"/>
      </w:pPr>
      <w:r>
        <w:t>Е.</w:t>
      </w:r>
      <w:r>
        <w:rPr>
          <w:spacing w:val="18"/>
        </w:rPr>
        <w:t xml:space="preserve"> </w:t>
      </w:r>
      <w:r>
        <w:t>территориальной; Ж.</w:t>
      </w:r>
      <w:r>
        <w:rPr>
          <w:spacing w:val="-15"/>
        </w:rPr>
        <w:t xml:space="preserve"> </w:t>
      </w:r>
      <w:r>
        <w:t>локальной;</w:t>
      </w:r>
    </w:p>
    <w:p w:rsidR="00A26EFB" w:rsidRDefault="00937A21">
      <w:pPr>
        <w:pStyle w:val="a3"/>
        <w:spacing w:line="275" w:lineRule="exact"/>
        <w:ind w:left="1495"/>
      </w:pPr>
      <w:r>
        <w:t>З.</w:t>
      </w:r>
      <w:r>
        <w:rPr>
          <w:spacing w:val="76"/>
        </w:rPr>
        <w:t xml:space="preserve"> </w:t>
      </w:r>
      <w:r>
        <w:rPr>
          <w:spacing w:val="-2"/>
        </w:rPr>
        <w:t>глобальной.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3"/>
        </w:tabs>
        <w:spacing w:before="43"/>
        <w:ind w:left="1373" w:hanging="238"/>
        <w:rPr>
          <w:sz w:val="24"/>
        </w:rPr>
      </w:pPr>
      <w:r>
        <w:rPr>
          <w:sz w:val="24"/>
        </w:rPr>
        <w:t>Чтобы</w:t>
      </w:r>
      <w:r>
        <w:rPr>
          <w:spacing w:val="-9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картинку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нужно:</w:t>
      </w:r>
    </w:p>
    <w:p w:rsidR="00A26EFB" w:rsidRDefault="00937A21">
      <w:pPr>
        <w:pStyle w:val="a3"/>
        <w:spacing w:before="41" w:line="276" w:lineRule="auto"/>
        <w:ind w:left="1495" w:right="2973"/>
      </w:pPr>
      <w:r>
        <w:t>А.</w:t>
      </w:r>
      <w:r>
        <w:rPr>
          <w:spacing w:val="18"/>
        </w:rPr>
        <w:t xml:space="preserve"> </w:t>
      </w:r>
      <w:r>
        <w:t>Выбрать:</w:t>
      </w:r>
      <w:r>
        <w:rPr>
          <w:spacing w:val="-6"/>
        </w:rPr>
        <w:t xml:space="preserve"> </w:t>
      </w:r>
      <w:r>
        <w:t>меню</w:t>
      </w:r>
      <w:r>
        <w:rPr>
          <w:spacing w:val="-6"/>
        </w:rPr>
        <w:t xml:space="preserve"> </w:t>
      </w:r>
      <w:r>
        <w:t>Файл,</w:t>
      </w:r>
      <w:r>
        <w:rPr>
          <w:spacing w:val="-6"/>
        </w:rPr>
        <w:t xml:space="preserve"> </w:t>
      </w:r>
      <w:r>
        <w:t>команда</w:t>
      </w:r>
      <w:r>
        <w:rPr>
          <w:spacing w:val="-7"/>
        </w:rPr>
        <w:t xml:space="preserve"> </w:t>
      </w:r>
      <w:r>
        <w:t>Открыть,</w:t>
      </w:r>
      <w:r>
        <w:rPr>
          <w:spacing w:val="-6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картинку; Б.</w:t>
      </w:r>
      <w:r>
        <w:rPr>
          <w:spacing w:val="40"/>
        </w:rPr>
        <w:t xml:space="preserve"> </w:t>
      </w:r>
      <w:r>
        <w:t>Выбрать: меню Таблица, команда Нарисовать;</w:t>
      </w:r>
    </w:p>
    <w:p w:rsidR="00A26EFB" w:rsidRDefault="00937A21">
      <w:pPr>
        <w:pStyle w:val="a3"/>
        <w:spacing w:line="276" w:lineRule="auto"/>
        <w:ind w:left="1495" w:right="2802"/>
      </w:pPr>
      <w:r>
        <w:t>В.</w:t>
      </w:r>
      <w:r>
        <w:rPr>
          <w:spacing w:val="32"/>
        </w:rPr>
        <w:t xml:space="preserve"> </w:t>
      </w:r>
      <w:r>
        <w:t>Выбрать:</w:t>
      </w:r>
      <w:r>
        <w:rPr>
          <w:spacing w:val="-5"/>
        </w:rPr>
        <w:t xml:space="preserve"> </w:t>
      </w:r>
      <w:r>
        <w:t>меню</w:t>
      </w:r>
      <w:r>
        <w:rPr>
          <w:spacing w:val="-5"/>
        </w:rPr>
        <w:t xml:space="preserve"> </w:t>
      </w:r>
      <w:r>
        <w:t>Вставка,</w:t>
      </w:r>
      <w:r>
        <w:rPr>
          <w:spacing w:val="-5"/>
        </w:rPr>
        <w:t xml:space="preserve"> </w:t>
      </w:r>
      <w:r>
        <w:t>пункт</w:t>
      </w:r>
      <w:r>
        <w:rPr>
          <w:spacing w:val="-5"/>
        </w:rPr>
        <w:t xml:space="preserve"> </w:t>
      </w:r>
      <w:r>
        <w:t>Рисунок,</w:t>
      </w:r>
      <w:r>
        <w:rPr>
          <w:spacing w:val="-5"/>
        </w:rPr>
        <w:t xml:space="preserve"> </w:t>
      </w:r>
      <w:r>
        <w:t>подпункт</w:t>
      </w:r>
      <w:r>
        <w:rPr>
          <w:spacing w:val="-5"/>
        </w:rPr>
        <w:t xml:space="preserve"> </w:t>
      </w:r>
      <w:r>
        <w:t>Картинки; Г.</w:t>
      </w:r>
      <w:r>
        <w:rPr>
          <w:spacing w:val="40"/>
        </w:rPr>
        <w:t xml:space="preserve"> </w:t>
      </w:r>
      <w:r>
        <w:t>Выбрать: меню Правка, пункт Заменить, подпункт Рисунок.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4"/>
        </w:tabs>
        <w:ind w:left="1374" w:hanging="239"/>
        <w:rPr>
          <w:sz w:val="24"/>
        </w:rPr>
      </w:pPr>
      <w:r>
        <w:rPr>
          <w:sz w:val="24"/>
        </w:rPr>
        <w:t>Интернет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Default="00937A21">
      <w:pPr>
        <w:pStyle w:val="a3"/>
        <w:spacing w:before="41"/>
        <w:ind w:left="1483"/>
      </w:pPr>
      <w:r>
        <w:t>А.</w:t>
      </w:r>
      <w:r>
        <w:rPr>
          <w:spacing w:val="58"/>
        </w:rPr>
        <w:t xml:space="preserve"> </w:t>
      </w:r>
      <w:r>
        <w:t>локальная</w:t>
      </w:r>
      <w:r>
        <w:rPr>
          <w:spacing w:val="-4"/>
        </w:rPr>
        <w:t xml:space="preserve"> сеть;</w:t>
      </w:r>
    </w:p>
    <w:p w:rsidR="00A26EFB" w:rsidRDefault="00937A21">
      <w:pPr>
        <w:pStyle w:val="a3"/>
        <w:spacing w:before="40" w:line="276" w:lineRule="auto"/>
        <w:ind w:left="1483" w:right="6968"/>
      </w:pPr>
      <w:r>
        <w:t>Б.</w:t>
      </w:r>
      <w:r>
        <w:rPr>
          <w:spacing w:val="75"/>
        </w:rPr>
        <w:t xml:space="preserve"> </w:t>
      </w:r>
      <w:r>
        <w:t>корпоративная</w:t>
      </w:r>
      <w:r>
        <w:rPr>
          <w:spacing w:val="-11"/>
        </w:rPr>
        <w:t xml:space="preserve"> </w:t>
      </w:r>
      <w:r>
        <w:t>сеть; В.</w:t>
      </w:r>
      <w:r>
        <w:rPr>
          <w:spacing w:val="40"/>
        </w:rPr>
        <w:t xml:space="preserve"> </w:t>
      </w:r>
      <w:r>
        <w:t>глобальная сеть;</w:t>
      </w:r>
    </w:p>
    <w:p w:rsidR="00A26EFB" w:rsidRDefault="00937A21">
      <w:pPr>
        <w:pStyle w:val="a3"/>
        <w:spacing w:before="2"/>
        <w:ind w:left="1483"/>
      </w:pPr>
      <w:r>
        <w:t>Г.</w:t>
      </w:r>
      <w:r>
        <w:rPr>
          <w:spacing w:val="59"/>
          <w:w w:val="150"/>
        </w:rPr>
        <w:t xml:space="preserve"> </w:t>
      </w:r>
      <w:r>
        <w:t>региональная</w:t>
      </w:r>
      <w:r>
        <w:rPr>
          <w:spacing w:val="-4"/>
        </w:rPr>
        <w:t xml:space="preserve"> сеть.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4"/>
          <w:tab w:val="left" w:pos="1495"/>
        </w:tabs>
        <w:spacing w:before="41" w:line="276" w:lineRule="auto"/>
        <w:ind w:left="1495" w:right="1281" w:hanging="360"/>
        <w:rPr>
          <w:sz w:val="24"/>
        </w:rPr>
      </w:pPr>
      <w:r>
        <w:rPr>
          <w:sz w:val="24"/>
        </w:rPr>
        <w:t>Принудительно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новую</w:t>
      </w:r>
      <w:r>
        <w:rPr>
          <w:spacing w:val="-4"/>
          <w:sz w:val="24"/>
        </w:rPr>
        <w:t xml:space="preserve"> </w:t>
      </w:r>
      <w:r>
        <w:rPr>
          <w:sz w:val="24"/>
        </w:rPr>
        <w:t>пустую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добавить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меню: А. Вставка;</w:t>
      </w:r>
    </w:p>
    <w:p w:rsidR="00A26EFB" w:rsidRDefault="00937A21">
      <w:pPr>
        <w:pStyle w:val="a3"/>
        <w:spacing w:line="276" w:lineRule="auto"/>
        <w:ind w:left="1495" w:right="8416"/>
      </w:pPr>
      <w:r>
        <w:t>Б.</w:t>
      </w:r>
      <w:r>
        <w:rPr>
          <w:spacing w:val="40"/>
        </w:rPr>
        <w:t xml:space="preserve"> </w:t>
      </w:r>
      <w:r>
        <w:t>Файл; В.</w:t>
      </w:r>
      <w:r>
        <w:rPr>
          <w:spacing w:val="-15"/>
        </w:rPr>
        <w:t xml:space="preserve"> </w:t>
      </w:r>
      <w:r>
        <w:t>Формат; Г.</w:t>
      </w:r>
      <w:r>
        <w:rPr>
          <w:spacing w:val="58"/>
        </w:rPr>
        <w:t xml:space="preserve"> </w:t>
      </w:r>
      <w:r>
        <w:rPr>
          <w:spacing w:val="-2"/>
        </w:rPr>
        <w:t>Правка.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4"/>
          <w:tab w:val="left" w:pos="1495"/>
        </w:tabs>
        <w:spacing w:line="276" w:lineRule="auto"/>
        <w:ind w:left="1495" w:right="3257" w:hanging="36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ячеек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(не</w:t>
      </w:r>
      <w:r>
        <w:rPr>
          <w:spacing w:val="-5"/>
          <w:sz w:val="24"/>
        </w:rPr>
        <w:t xml:space="preserve"> </w:t>
      </w:r>
      <w:r>
        <w:rPr>
          <w:sz w:val="24"/>
        </w:rPr>
        <w:t>подряд)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Excel? А.</w:t>
      </w:r>
      <w:r>
        <w:rPr>
          <w:spacing w:val="40"/>
          <w:sz w:val="24"/>
        </w:rPr>
        <w:t xml:space="preserve"> </w:t>
      </w:r>
      <w:r>
        <w:rPr>
          <w:sz w:val="24"/>
        </w:rPr>
        <w:t>Щелкать по ячейкам удерживая клавишу Ctrl;</w:t>
      </w:r>
    </w:p>
    <w:p w:rsidR="00A26EFB" w:rsidRDefault="00937A21">
      <w:pPr>
        <w:pStyle w:val="a3"/>
        <w:spacing w:line="276" w:lineRule="auto"/>
        <w:ind w:left="1855" w:hanging="360"/>
      </w:pPr>
      <w:r>
        <w:t>Б.</w:t>
      </w:r>
      <w:r>
        <w:rPr>
          <w:spacing w:val="40"/>
        </w:rPr>
        <w:t xml:space="preserve"> </w:t>
      </w:r>
      <w:r>
        <w:t>Воспользоваться</w:t>
      </w:r>
      <w:r>
        <w:rPr>
          <w:spacing w:val="32"/>
        </w:rPr>
        <w:t xml:space="preserve"> </w:t>
      </w:r>
      <w:r>
        <w:t>командой</w:t>
      </w:r>
      <w:r>
        <w:rPr>
          <w:spacing w:val="36"/>
        </w:rPr>
        <w:t xml:space="preserve"> </w:t>
      </w:r>
      <w:r>
        <w:t>«Правка</w:t>
      </w:r>
      <w:r>
        <w:rPr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Выделить</w:t>
      </w:r>
      <w:r>
        <w:rPr>
          <w:spacing w:val="33"/>
        </w:rPr>
        <w:t xml:space="preserve"> </w:t>
      </w:r>
      <w:r>
        <w:t>выборочно»,</w:t>
      </w:r>
      <w:r>
        <w:rPr>
          <w:spacing w:val="32"/>
        </w:rPr>
        <w:t xml:space="preserve"> </w:t>
      </w:r>
      <w:r>
        <w:t>щелкать</w:t>
      </w:r>
      <w:r>
        <w:rPr>
          <w:spacing w:val="33"/>
        </w:rPr>
        <w:t xml:space="preserve"> </w:t>
      </w:r>
      <w:r>
        <w:t>последова-тельно по нужным ячейкам;</w:t>
      </w:r>
    </w:p>
    <w:p w:rsidR="00A26EFB" w:rsidRDefault="00937A21">
      <w:pPr>
        <w:pStyle w:val="a3"/>
        <w:spacing w:line="276" w:lineRule="auto"/>
        <w:ind w:left="1495" w:right="4405"/>
      </w:pPr>
      <w:r>
        <w:t>В.</w:t>
      </w:r>
      <w:r>
        <w:rPr>
          <w:spacing w:val="40"/>
        </w:rPr>
        <w:t xml:space="preserve"> </w:t>
      </w:r>
      <w:r>
        <w:t>Щелкать по ячейкам удерживая клавишу Alt; Г.</w:t>
      </w:r>
      <w:r>
        <w:rPr>
          <w:spacing w:val="40"/>
        </w:rPr>
        <w:t xml:space="preserve"> </w:t>
      </w:r>
      <w:r>
        <w:t>Щелкать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ячейкам</w:t>
      </w:r>
      <w:r>
        <w:rPr>
          <w:spacing w:val="-5"/>
        </w:rPr>
        <w:t xml:space="preserve"> </w:t>
      </w:r>
      <w:r>
        <w:t>удерживая</w:t>
      </w:r>
      <w:r>
        <w:rPr>
          <w:spacing w:val="-5"/>
        </w:rPr>
        <w:t xml:space="preserve"> </w:t>
      </w:r>
      <w:r>
        <w:t>клавишу</w:t>
      </w:r>
      <w:r>
        <w:rPr>
          <w:spacing w:val="-10"/>
        </w:rPr>
        <w:t xml:space="preserve"> </w:t>
      </w:r>
      <w:r>
        <w:t>Shift.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8"/>
        </w:tabs>
        <w:spacing w:line="276" w:lineRule="auto"/>
        <w:ind w:left="1135" w:right="559" w:firstLine="0"/>
        <w:rPr>
          <w:sz w:val="24"/>
        </w:rPr>
      </w:pPr>
      <w:r>
        <w:rPr>
          <w:sz w:val="24"/>
        </w:rPr>
        <w:t>В ячейке электронной таблице Н5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записана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 =$В$5*5. Какая формула будет по-лучена из нее при копировании в ячейку Н7?</w:t>
      </w:r>
    </w:p>
    <w:p w:rsidR="00A26EFB" w:rsidRDefault="00937A21">
      <w:pPr>
        <w:pStyle w:val="a3"/>
        <w:spacing w:line="276" w:lineRule="auto"/>
        <w:ind w:left="1495" w:right="8219"/>
      </w:pPr>
      <w:r>
        <w:t>А.</w:t>
      </w:r>
      <w:r>
        <w:rPr>
          <w:spacing w:val="15"/>
        </w:rPr>
        <w:t xml:space="preserve"> </w:t>
      </w:r>
      <w:r>
        <w:t>=$В$5*7; Б.</w:t>
      </w:r>
      <w:r>
        <w:rPr>
          <w:spacing w:val="40"/>
        </w:rPr>
        <w:t xml:space="preserve"> </w:t>
      </w:r>
      <w:r>
        <w:t>=В$5*7;</w:t>
      </w:r>
    </w:p>
    <w:p w:rsidR="00A26EFB" w:rsidRDefault="00A26EFB">
      <w:pPr>
        <w:pStyle w:val="a3"/>
        <w:spacing w:line="276" w:lineRule="auto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7" w:line="278" w:lineRule="auto"/>
        <w:ind w:left="1495" w:right="8219"/>
      </w:pPr>
      <w:r>
        <w:t>В.</w:t>
      </w:r>
      <w:r>
        <w:rPr>
          <w:spacing w:val="28"/>
        </w:rPr>
        <w:t xml:space="preserve"> </w:t>
      </w:r>
      <w:r>
        <w:t>=$В$7*7; Г.</w:t>
      </w:r>
      <w:r>
        <w:rPr>
          <w:spacing w:val="56"/>
          <w:w w:val="150"/>
        </w:rPr>
        <w:t xml:space="preserve"> </w:t>
      </w:r>
      <w:r>
        <w:rPr>
          <w:spacing w:val="-2"/>
        </w:rPr>
        <w:t>=$В$5*5.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374"/>
          <w:tab w:val="left" w:pos="1495"/>
        </w:tabs>
        <w:spacing w:line="276" w:lineRule="auto"/>
        <w:ind w:left="1495" w:right="4650" w:hanging="360"/>
        <w:rPr>
          <w:sz w:val="24"/>
        </w:rPr>
      </w:pPr>
      <w:r>
        <w:rPr>
          <w:sz w:val="24"/>
        </w:rPr>
        <w:t>Организация-владелец</w:t>
      </w:r>
      <w:r>
        <w:rPr>
          <w:spacing w:val="-7"/>
          <w:sz w:val="24"/>
        </w:rPr>
        <w:t xml:space="preserve"> </w:t>
      </w:r>
      <w:r>
        <w:rPr>
          <w:sz w:val="24"/>
        </w:rPr>
        <w:t>узла</w:t>
      </w:r>
      <w:r>
        <w:rPr>
          <w:spacing w:val="-10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сети</w:t>
      </w:r>
      <w:r>
        <w:rPr>
          <w:spacing w:val="-11"/>
          <w:sz w:val="24"/>
        </w:rPr>
        <w:t xml:space="preserve"> </w:t>
      </w:r>
      <w:r>
        <w:rPr>
          <w:sz w:val="24"/>
        </w:rPr>
        <w:t>это: А.</w:t>
      </w:r>
      <w:r>
        <w:rPr>
          <w:spacing w:val="40"/>
          <w:sz w:val="24"/>
        </w:rPr>
        <w:t xml:space="preserve"> </w:t>
      </w:r>
      <w:r>
        <w:rPr>
          <w:sz w:val="24"/>
        </w:rPr>
        <w:t>хост-компьютер (узел);</w:t>
      </w:r>
    </w:p>
    <w:p w:rsidR="00A26EFB" w:rsidRDefault="00937A21">
      <w:pPr>
        <w:pStyle w:val="a3"/>
        <w:spacing w:line="278" w:lineRule="auto"/>
        <w:ind w:left="1495" w:right="8038"/>
      </w:pPr>
      <w:r>
        <w:t>Б.</w:t>
      </w:r>
      <w:r>
        <w:rPr>
          <w:spacing w:val="64"/>
        </w:rPr>
        <w:t xml:space="preserve"> </w:t>
      </w:r>
      <w:r>
        <w:t>провайдер; В.</w:t>
      </w:r>
      <w:r>
        <w:rPr>
          <w:spacing w:val="40"/>
        </w:rPr>
        <w:t xml:space="preserve"> </w:t>
      </w:r>
      <w:r>
        <w:t>сервер;</w:t>
      </w:r>
    </w:p>
    <w:p w:rsidR="00A26EFB" w:rsidRDefault="00937A21">
      <w:pPr>
        <w:pStyle w:val="a3"/>
        <w:spacing w:line="272" w:lineRule="exact"/>
        <w:ind w:left="1495"/>
      </w:pPr>
      <w:r>
        <w:t>Г.</w:t>
      </w:r>
      <w:r>
        <w:rPr>
          <w:spacing w:val="68"/>
          <w:w w:val="150"/>
        </w:rPr>
        <w:t xml:space="preserve"> </w:t>
      </w:r>
      <w:r>
        <w:rPr>
          <w:spacing w:val="-2"/>
        </w:rPr>
        <w:t>домен.</w:t>
      </w:r>
    </w:p>
    <w:p w:rsidR="00A26EFB" w:rsidRDefault="00937A21">
      <w:pPr>
        <w:pStyle w:val="a4"/>
        <w:numPr>
          <w:ilvl w:val="0"/>
          <w:numId w:val="29"/>
        </w:numPr>
        <w:tabs>
          <w:tab w:val="left" w:pos="1495"/>
        </w:tabs>
        <w:spacing w:before="35" w:line="276" w:lineRule="auto"/>
        <w:ind w:left="1495" w:right="1828" w:hanging="360"/>
        <w:rPr>
          <w:sz w:val="24"/>
        </w:rPr>
      </w:pPr>
      <w:r>
        <w:rPr>
          <w:sz w:val="24"/>
        </w:rPr>
        <w:t>Среди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записей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формулой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является: А. АЗВ8+12;</w:t>
      </w:r>
    </w:p>
    <w:p w:rsidR="00A26EFB" w:rsidRDefault="00937A21">
      <w:pPr>
        <w:pStyle w:val="a3"/>
        <w:spacing w:before="2"/>
        <w:ind w:left="1495"/>
      </w:pPr>
      <w:r>
        <w:t>Б.</w:t>
      </w:r>
      <w:r>
        <w:rPr>
          <w:spacing w:val="59"/>
        </w:rPr>
        <w:t xml:space="preserve"> </w:t>
      </w:r>
      <w:r>
        <w:rPr>
          <w:spacing w:val="-2"/>
        </w:rPr>
        <w:t>=АЗ*В8+12;</w:t>
      </w:r>
    </w:p>
    <w:p w:rsidR="00A26EFB" w:rsidRDefault="00937A21">
      <w:pPr>
        <w:pStyle w:val="a3"/>
        <w:spacing w:before="40" w:line="276" w:lineRule="auto"/>
        <w:ind w:left="1495" w:right="7645"/>
      </w:pPr>
      <w:r>
        <w:t>В.</w:t>
      </w:r>
      <w:r>
        <w:rPr>
          <w:spacing w:val="5"/>
        </w:rPr>
        <w:t xml:space="preserve"> </w:t>
      </w:r>
      <w:r>
        <w:t>А1=АЗ*В8+12; Г.</w:t>
      </w:r>
      <w:r>
        <w:rPr>
          <w:spacing w:val="40"/>
        </w:rPr>
        <w:t xml:space="preserve"> </w:t>
      </w:r>
      <w:r>
        <w:t>АЗ*В8+12.</w:t>
      </w:r>
    </w:p>
    <w:p w:rsidR="00A26EFB" w:rsidRDefault="00A26EFB">
      <w:pPr>
        <w:pStyle w:val="a3"/>
        <w:spacing w:before="47"/>
        <w:ind w:left="0"/>
      </w:pPr>
    </w:p>
    <w:p w:rsidR="00A26EFB" w:rsidRDefault="00937A21">
      <w:pPr>
        <w:pStyle w:val="1"/>
        <w:ind w:left="5256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3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95"/>
        </w:tabs>
        <w:spacing w:before="36" w:line="276" w:lineRule="auto"/>
        <w:ind w:right="559" w:firstLine="0"/>
        <w:rPr>
          <w:sz w:val="24"/>
        </w:rPr>
      </w:pPr>
      <w:r>
        <w:rPr>
          <w:sz w:val="24"/>
        </w:rPr>
        <w:t>Компьютер, предоставляющий свои ресурсы другим компьютерам при совместной ра-боте, называется:</w:t>
      </w:r>
    </w:p>
    <w:p w:rsidR="00A26EFB" w:rsidRDefault="00937A21">
      <w:pPr>
        <w:pStyle w:val="a3"/>
        <w:spacing w:line="278" w:lineRule="auto"/>
        <w:ind w:left="1483" w:right="7645"/>
      </w:pPr>
      <w:r>
        <w:t>А.</w:t>
      </w:r>
      <w:r>
        <w:rPr>
          <w:spacing w:val="26"/>
        </w:rPr>
        <w:t xml:space="preserve"> </w:t>
      </w:r>
      <w:r>
        <w:t>коммутатором; Б.</w:t>
      </w:r>
      <w:r>
        <w:rPr>
          <w:spacing w:val="80"/>
        </w:rPr>
        <w:t xml:space="preserve"> </w:t>
      </w:r>
      <w:r>
        <w:t>сервером;</w:t>
      </w:r>
    </w:p>
    <w:p w:rsidR="00A26EFB" w:rsidRDefault="00937A21">
      <w:pPr>
        <w:pStyle w:val="a3"/>
        <w:spacing w:line="276" w:lineRule="auto"/>
        <w:ind w:left="1483" w:right="8078"/>
      </w:pPr>
      <w:r>
        <w:t>В.</w:t>
      </w:r>
      <w:r>
        <w:rPr>
          <w:spacing w:val="40"/>
        </w:rPr>
        <w:t xml:space="preserve"> </w:t>
      </w:r>
      <w:r>
        <w:t>модемом; Г.</w:t>
      </w:r>
      <w:r>
        <w:rPr>
          <w:spacing w:val="63"/>
        </w:rPr>
        <w:t xml:space="preserve"> </w:t>
      </w:r>
      <w:r>
        <w:t>адаптером.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</w:tabs>
        <w:spacing w:line="275" w:lineRule="exact"/>
        <w:ind w:left="1374" w:hanging="239"/>
        <w:rPr>
          <w:sz w:val="24"/>
        </w:rPr>
      </w:pPr>
      <w:r>
        <w:rPr>
          <w:sz w:val="24"/>
        </w:rPr>
        <w:t>Абзац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-8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-8"/>
          <w:sz w:val="24"/>
        </w:rPr>
        <w:t xml:space="preserve"> </w:t>
      </w:r>
      <w:r>
        <w:rPr>
          <w:sz w:val="24"/>
        </w:rPr>
        <w:t>WORD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Default="00937A21">
      <w:pPr>
        <w:pStyle w:val="a3"/>
        <w:spacing w:before="38"/>
        <w:ind w:left="1483"/>
      </w:pPr>
      <w:r>
        <w:t>А.</w:t>
      </w:r>
      <w:r>
        <w:rPr>
          <w:spacing w:val="49"/>
        </w:rPr>
        <w:t xml:space="preserve"> </w:t>
      </w:r>
      <w:r>
        <w:t>набор</w:t>
      </w:r>
      <w:r>
        <w:rPr>
          <w:spacing w:val="-8"/>
        </w:rPr>
        <w:t xml:space="preserve"> </w:t>
      </w:r>
      <w:r>
        <w:t>определенного</w:t>
      </w:r>
      <w:r>
        <w:rPr>
          <w:spacing w:val="-8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rPr>
          <w:spacing w:val="-2"/>
        </w:rPr>
        <w:t>символов;</w:t>
      </w:r>
    </w:p>
    <w:p w:rsidR="00A26EFB" w:rsidRDefault="00937A21">
      <w:pPr>
        <w:pStyle w:val="a3"/>
        <w:spacing w:before="41"/>
        <w:ind w:left="1483"/>
      </w:pPr>
      <w:r>
        <w:t>Б.</w:t>
      </w:r>
      <w:r>
        <w:rPr>
          <w:spacing w:val="54"/>
          <w:w w:val="150"/>
        </w:rPr>
        <w:t xml:space="preserve"> </w:t>
      </w:r>
      <w:r>
        <w:t>набор</w:t>
      </w:r>
      <w:r>
        <w:rPr>
          <w:spacing w:val="-7"/>
        </w:rPr>
        <w:t xml:space="preserve"> </w:t>
      </w:r>
      <w:r>
        <w:t>символов</w:t>
      </w:r>
      <w:r>
        <w:rPr>
          <w:spacing w:val="-7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одним</w:t>
      </w:r>
      <w:r>
        <w:rPr>
          <w:spacing w:val="-8"/>
        </w:rPr>
        <w:t xml:space="preserve"> </w:t>
      </w:r>
      <w:r>
        <w:rPr>
          <w:spacing w:val="-2"/>
        </w:rPr>
        <w:t>шрифтом;</w:t>
      </w:r>
    </w:p>
    <w:p w:rsidR="00A26EFB" w:rsidRDefault="00937A21">
      <w:pPr>
        <w:pStyle w:val="a3"/>
        <w:spacing w:before="41" w:line="276" w:lineRule="auto"/>
        <w:ind w:left="1483" w:right="2387"/>
      </w:pPr>
      <w:r>
        <w:t>В.</w:t>
      </w:r>
      <w:r>
        <w:rPr>
          <w:spacing w:val="71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символов,</w:t>
      </w:r>
      <w:r>
        <w:rPr>
          <w:spacing w:val="-4"/>
        </w:rPr>
        <w:t xml:space="preserve"> </w:t>
      </w:r>
      <w:r>
        <w:t>заканчивающийся</w:t>
      </w:r>
      <w:r>
        <w:rPr>
          <w:spacing w:val="-4"/>
        </w:rPr>
        <w:t xml:space="preserve"> </w:t>
      </w:r>
      <w:r>
        <w:t>нажатием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клавишу</w:t>
      </w:r>
      <w:r>
        <w:rPr>
          <w:spacing w:val="-9"/>
        </w:rPr>
        <w:t xml:space="preserve"> </w:t>
      </w:r>
      <w:r>
        <w:t>ENTER; Г.</w:t>
      </w:r>
      <w:r>
        <w:rPr>
          <w:spacing w:val="80"/>
        </w:rPr>
        <w:t xml:space="preserve"> </w:t>
      </w:r>
      <w:r>
        <w:t>набор символов, заканчивающийся нажатием на клавишу END.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  <w:tab w:val="left" w:pos="1495"/>
        </w:tabs>
        <w:spacing w:line="278" w:lineRule="auto"/>
        <w:ind w:left="1495" w:right="5385" w:hanging="360"/>
        <w:rPr>
          <w:sz w:val="24"/>
        </w:rPr>
      </w:pPr>
      <w:r>
        <w:rPr>
          <w:sz w:val="24"/>
        </w:rPr>
        <w:t>Электронная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почта</w:t>
      </w:r>
      <w:r>
        <w:rPr>
          <w:spacing w:val="-1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передавать: А.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 сообщения;</w:t>
      </w:r>
    </w:p>
    <w:p w:rsidR="00A26EFB" w:rsidRDefault="00937A21">
      <w:pPr>
        <w:pStyle w:val="a3"/>
        <w:spacing w:line="272" w:lineRule="exact"/>
        <w:ind w:left="1495"/>
      </w:pPr>
      <w:r>
        <w:t>Б.</w:t>
      </w:r>
      <w:r>
        <w:rPr>
          <w:spacing w:val="67"/>
          <w:w w:val="150"/>
        </w:rPr>
        <w:t xml:space="preserve"> </w:t>
      </w:r>
      <w:r>
        <w:t>только</w:t>
      </w:r>
      <w:r>
        <w:rPr>
          <w:spacing w:val="-2"/>
        </w:rPr>
        <w:t xml:space="preserve"> файлы;</w:t>
      </w:r>
    </w:p>
    <w:p w:rsidR="00A26EFB" w:rsidRDefault="00937A21">
      <w:pPr>
        <w:pStyle w:val="a3"/>
        <w:spacing w:before="39" w:line="276" w:lineRule="auto"/>
        <w:ind w:left="1495" w:right="5508"/>
      </w:pPr>
      <w:r>
        <w:t>В.</w:t>
      </w:r>
      <w:r>
        <w:rPr>
          <w:spacing w:val="40"/>
        </w:rPr>
        <w:t xml:space="preserve"> </w:t>
      </w:r>
      <w:r>
        <w:t>сообщения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приложенные</w:t>
      </w:r>
      <w:r>
        <w:rPr>
          <w:spacing w:val="-8"/>
        </w:rPr>
        <w:t xml:space="preserve"> </w:t>
      </w:r>
      <w:r>
        <w:t>файлы; Г.</w:t>
      </w:r>
      <w:r>
        <w:rPr>
          <w:spacing w:val="80"/>
        </w:rPr>
        <w:t xml:space="preserve"> </w:t>
      </w:r>
      <w:r>
        <w:t>только приложенные файлы.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</w:tabs>
        <w:spacing w:before="2" w:line="276" w:lineRule="auto"/>
        <w:ind w:right="740" w:firstLine="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жесткий</w:t>
      </w:r>
      <w:r>
        <w:rPr>
          <w:spacing w:val="-3"/>
          <w:sz w:val="24"/>
        </w:rPr>
        <w:t xml:space="preserve"> </w:t>
      </w:r>
      <w:r>
        <w:rPr>
          <w:sz w:val="24"/>
        </w:rPr>
        <w:t>диск,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команду </w:t>
      </w:r>
      <w:r>
        <w:rPr>
          <w:spacing w:val="-2"/>
          <w:sz w:val="24"/>
        </w:rPr>
        <w:t>сохранения:</w:t>
      </w:r>
    </w:p>
    <w:p w:rsidR="00A26EFB" w:rsidRDefault="00937A21">
      <w:pPr>
        <w:pStyle w:val="a3"/>
        <w:spacing w:line="275" w:lineRule="exact"/>
        <w:ind w:left="1483"/>
      </w:pPr>
      <w:r>
        <w:t>А.</w:t>
      </w:r>
      <w:r>
        <w:rPr>
          <w:spacing w:val="6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Диск</w:t>
      </w:r>
      <w:r>
        <w:rPr>
          <w:spacing w:val="-1"/>
        </w:rPr>
        <w:t xml:space="preserve"> </w:t>
      </w:r>
      <w:r>
        <w:rPr>
          <w:spacing w:val="-4"/>
        </w:rPr>
        <w:t>3,5А:</w:t>
      </w:r>
    </w:p>
    <w:p w:rsidR="00A26EFB" w:rsidRDefault="00937A21">
      <w:pPr>
        <w:pStyle w:val="a3"/>
        <w:spacing w:before="40"/>
        <w:ind w:left="1483"/>
      </w:pPr>
      <w:r>
        <w:t>Б.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spacing w:val="-5"/>
        </w:rPr>
        <w:t>С:</w:t>
      </w:r>
    </w:p>
    <w:p w:rsidR="00A26EFB" w:rsidRDefault="00937A21">
      <w:pPr>
        <w:pStyle w:val="a3"/>
        <w:spacing w:before="44"/>
        <w:ind w:left="1483"/>
      </w:pPr>
      <w:r>
        <w:t>В.</w:t>
      </w:r>
      <w:r>
        <w:rPr>
          <w:spacing w:val="7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папку</w:t>
      </w:r>
      <w:r>
        <w:rPr>
          <w:spacing w:val="-10"/>
        </w:rPr>
        <w:t xml:space="preserve"> </w:t>
      </w:r>
      <w:r>
        <w:rPr>
          <w:spacing w:val="-2"/>
        </w:rPr>
        <w:t>Windows</w:t>
      </w:r>
    </w:p>
    <w:p w:rsidR="00A26EFB" w:rsidRDefault="00937A21">
      <w:pPr>
        <w:pStyle w:val="a3"/>
        <w:spacing w:before="40"/>
        <w:ind w:left="1483"/>
      </w:pPr>
      <w:r>
        <w:t>Г.</w:t>
      </w:r>
      <w:r>
        <w:rPr>
          <w:spacing w:val="65"/>
          <w:w w:val="15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папку</w:t>
      </w:r>
      <w:r>
        <w:rPr>
          <w:spacing w:val="-9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rPr>
          <w:spacing w:val="-2"/>
        </w:rPr>
        <w:t>документы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</w:tabs>
        <w:spacing w:before="41"/>
        <w:ind w:left="1374" w:hanging="239"/>
        <w:rPr>
          <w:sz w:val="24"/>
        </w:rPr>
      </w:pPr>
      <w:r>
        <w:rPr>
          <w:sz w:val="24"/>
        </w:rPr>
        <w:t>Сетевой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протокол-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Default="00937A21">
      <w:pPr>
        <w:pStyle w:val="a3"/>
        <w:spacing w:before="41"/>
        <w:ind w:left="1483"/>
      </w:pPr>
      <w:r>
        <w:t>А.</w:t>
      </w:r>
      <w:r>
        <w:rPr>
          <w:spacing w:val="50"/>
        </w:rPr>
        <w:t xml:space="preserve"> </w:t>
      </w:r>
      <w:r>
        <w:t>набор</w:t>
      </w:r>
      <w:r>
        <w:rPr>
          <w:spacing w:val="-8"/>
        </w:rPr>
        <w:t xml:space="preserve"> </w:t>
      </w:r>
      <w:r>
        <w:t>соглашений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взаимодействиях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rPr>
          <w:spacing w:val="-2"/>
        </w:rPr>
        <w:t>сети;</w:t>
      </w:r>
    </w:p>
    <w:p w:rsidR="00A26EFB" w:rsidRDefault="00937A21">
      <w:pPr>
        <w:pStyle w:val="a3"/>
        <w:spacing w:before="43" w:line="276" w:lineRule="auto"/>
        <w:ind w:left="1483" w:right="1612" w:hanging="1"/>
      </w:pPr>
      <w:r>
        <w:t>Б.</w:t>
      </w:r>
      <w:r>
        <w:rPr>
          <w:spacing w:val="80"/>
        </w:rPr>
        <w:t xml:space="preserve"> </w:t>
      </w:r>
      <w:r>
        <w:t>последовательная</w:t>
      </w:r>
      <w:r>
        <w:rPr>
          <w:spacing w:val="-4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событий,</w:t>
      </w:r>
      <w:r>
        <w:rPr>
          <w:spacing w:val="-7"/>
        </w:rPr>
        <w:t xml:space="preserve"> </w:t>
      </w:r>
      <w:r>
        <w:t>происходящих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сети; В.</w:t>
      </w:r>
      <w:r>
        <w:rPr>
          <w:spacing w:val="80"/>
        </w:rPr>
        <w:t xml:space="preserve"> </w:t>
      </w:r>
      <w:r>
        <w:t>правила интерпретации данных, передаваемых по сети;</w:t>
      </w:r>
    </w:p>
    <w:p w:rsidR="00A26EFB" w:rsidRDefault="00937A21">
      <w:pPr>
        <w:pStyle w:val="a3"/>
        <w:spacing w:line="275" w:lineRule="exact"/>
        <w:ind w:left="1483"/>
      </w:pPr>
      <w:r>
        <w:t>Г.</w:t>
      </w:r>
      <w:r>
        <w:rPr>
          <w:spacing w:val="51"/>
          <w:w w:val="150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двумя</w:t>
      </w:r>
      <w:r>
        <w:rPr>
          <w:spacing w:val="-7"/>
        </w:rPr>
        <w:t xml:space="preserve"> </w:t>
      </w:r>
      <w:r>
        <w:t>компьютерами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сети;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  <w:tab w:val="left" w:pos="1495"/>
          <w:tab w:val="left" w:pos="3259"/>
          <w:tab w:val="left" w:pos="5383"/>
          <w:tab w:val="left" w:pos="7507"/>
        </w:tabs>
        <w:spacing w:before="41" w:line="278" w:lineRule="auto"/>
        <w:ind w:left="1495" w:right="2284" w:hanging="360"/>
        <w:rPr>
          <w:sz w:val="24"/>
        </w:rPr>
      </w:pPr>
      <w:r>
        <w:rPr>
          <w:sz w:val="24"/>
        </w:rPr>
        <w:t>Документ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текстовым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-4"/>
          <w:sz w:val="24"/>
        </w:rPr>
        <w:t xml:space="preserve"> </w:t>
      </w:r>
      <w:r>
        <w:rPr>
          <w:sz w:val="24"/>
        </w:rPr>
        <w:t>WORD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расширение: А) *.com</w:t>
      </w:r>
      <w:r>
        <w:rPr>
          <w:sz w:val="24"/>
        </w:rPr>
        <w:tab/>
        <w:t>Б) *.doc</w:t>
      </w:r>
      <w:r>
        <w:rPr>
          <w:sz w:val="24"/>
        </w:rPr>
        <w:tab/>
        <w:t>В) *.bmp</w:t>
      </w:r>
      <w:r>
        <w:rPr>
          <w:sz w:val="24"/>
        </w:rPr>
        <w:tab/>
        <w:t>Г) *.exe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</w:tabs>
        <w:spacing w:line="272" w:lineRule="exact"/>
        <w:ind w:left="1374" w:hanging="239"/>
        <w:rPr>
          <w:sz w:val="24"/>
        </w:rPr>
      </w:pP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26EFB" w:rsidRDefault="00937A21">
      <w:pPr>
        <w:pStyle w:val="a3"/>
        <w:spacing w:before="41" w:line="276" w:lineRule="auto"/>
        <w:ind w:left="1495" w:right="4294"/>
      </w:pPr>
      <w:r>
        <w:t>А.</w:t>
      </w:r>
      <w:r>
        <w:rPr>
          <w:spacing w:val="40"/>
        </w:rPr>
        <w:t xml:space="preserve"> </w:t>
      </w:r>
      <w:r>
        <w:t>файл</w:t>
      </w:r>
      <w:r>
        <w:rPr>
          <w:spacing w:val="-5"/>
        </w:rPr>
        <w:t xml:space="preserve"> </w:t>
      </w:r>
      <w:r>
        <w:t>созданный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текстовом</w:t>
      </w:r>
      <w:r>
        <w:rPr>
          <w:spacing w:val="-6"/>
        </w:rPr>
        <w:t xml:space="preserve"> </w:t>
      </w:r>
      <w:r>
        <w:t>редакторе</w:t>
      </w:r>
      <w:r>
        <w:rPr>
          <w:spacing w:val="-6"/>
        </w:rPr>
        <w:t xml:space="preserve"> </w:t>
      </w:r>
      <w:r>
        <w:t>WORD; Б.</w:t>
      </w:r>
      <w:r>
        <w:rPr>
          <w:spacing w:val="80"/>
        </w:rPr>
        <w:t xml:space="preserve"> </w:t>
      </w:r>
      <w:r>
        <w:t>файл созданный в</w:t>
      </w:r>
      <w:r>
        <w:rPr>
          <w:spacing w:val="-1"/>
        </w:rPr>
        <w:t xml:space="preserve"> </w:t>
      </w:r>
      <w:r>
        <w:t>любом</w:t>
      </w:r>
      <w:r>
        <w:rPr>
          <w:spacing w:val="-1"/>
        </w:rPr>
        <w:t xml:space="preserve"> </w:t>
      </w:r>
      <w:r>
        <w:t>текстовом</w:t>
      </w:r>
      <w:r>
        <w:rPr>
          <w:spacing w:val="-1"/>
        </w:rPr>
        <w:t xml:space="preserve"> </w:t>
      </w:r>
      <w:r>
        <w:t>редакторе;</w:t>
      </w:r>
    </w:p>
    <w:p w:rsidR="00A26EFB" w:rsidRDefault="00A26EFB">
      <w:pPr>
        <w:pStyle w:val="a3"/>
        <w:spacing w:line="276" w:lineRule="auto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7" w:line="278" w:lineRule="auto"/>
        <w:ind w:left="1495" w:right="3932"/>
      </w:pPr>
      <w:r>
        <w:t>В.</w:t>
      </w:r>
      <w:r>
        <w:rPr>
          <w:spacing w:val="67"/>
        </w:rPr>
        <w:t xml:space="preserve"> </w:t>
      </w:r>
      <w:r>
        <w:t>файл</w:t>
      </w:r>
      <w:r>
        <w:rPr>
          <w:spacing w:val="-6"/>
        </w:rPr>
        <w:t xml:space="preserve"> </w:t>
      </w:r>
      <w:r>
        <w:t>созданный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таблицах</w:t>
      </w:r>
      <w:r>
        <w:rPr>
          <w:spacing w:val="-5"/>
        </w:rPr>
        <w:t xml:space="preserve"> </w:t>
      </w:r>
      <w:r>
        <w:t>EXCEL; Г.</w:t>
      </w:r>
      <w:r>
        <w:rPr>
          <w:spacing w:val="80"/>
        </w:rPr>
        <w:t xml:space="preserve"> </w:t>
      </w:r>
      <w:r>
        <w:t>файл созданный в графическом редакторе.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  <w:tab w:val="left" w:pos="1483"/>
        </w:tabs>
        <w:spacing w:line="276" w:lineRule="auto"/>
        <w:ind w:left="1483" w:right="3709" w:hanging="348"/>
        <w:rPr>
          <w:sz w:val="24"/>
        </w:rPr>
      </w:pPr>
      <w:r>
        <w:rPr>
          <w:sz w:val="24"/>
        </w:rPr>
        <w:t>Браузеры</w:t>
      </w:r>
      <w:r>
        <w:rPr>
          <w:spacing w:val="-9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Microsoft</w:t>
      </w:r>
      <w:r>
        <w:rPr>
          <w:spacing w:val="-6"/>
          <w:sz w:val="24"/>
        </w:rPr>
        <w:t xml:space="preserve"> </w:t>
      </w:r>
      <w:r>
        <w:rPr>
          <w:sz w:val="24"/>
        </w:rPr>
        <w:t>Internet</w:t>
      </w:r>
      <w:r>
        <w:rPr>
          <w:spacing w:val="-8"/>
          <w:sz w:val="24"/>
        </w:rPr>
        <w:t xml:space="preserve"> </w:t>
      </w:r>
      <w:r>
        <w:rPr>
          <w:sz w:val="24"/>
        </w:rPr>
        <w:t>Explorer)</w:t>
      </w:r>
      <w:r>
        <w:rPr>
          <w:spacing w:val="-9"/>
          <w:sz w:val="24"/>
        </w:rPr>
        <w:t xml:space="preserve"> </w:t>
      </w:r>
      <w:r>
        <w:rPr>
          <w:sz w:val="24"/>
        </w:rPr>
        <w:t>являются А.</w:t>
      </w:r>
      <w:r>
        <w:rPr>
          <w:spacing w:val="40"/>
          <w:sz w:val="24"/>
        </w:rPr>
        <w:t xml:space="preserve"> </w:t>
      </w:r>
      <w:r>
        <w:rPr>
          <w:sz w:val="24"/>
        </w:rPr>
        <w:t>серверами Internet;</w:t>
      </w:r>
    </w:p>
    <w:p w:rsidR="00A26EFB" w:rsidRDefault="00937A21">
      <w:pPr>
        <w:pStyle w:val="a3"/>
        <w:spacing w:line="275" w:lineRule="exact"/>
        <w:ind w:left="1483"/>
      </w:pPr>
      <w:r>
        <w:t>Б.</w:t>
      </w:r>
      <w:r>
        <w:rPr>
          <w:spacing w:val="53"/>
          <w:w w:val="150"/>
        </w:rPr>
        <w:t xml:space="preserve"> </w:t>
      </w:r>
      <w:r>
        <w:t>антивирусными</w:t>
      </w:r>
      <w:r>
        <w:rPr>
          <w:spacing w:val="-6"/>
        </w:rPr>
        <w:t xml:space="preserve"> </w:t>
      </w:r>
      <w:r>
        <w:rPr>
          <w:spacing w:val="-2"/>
        </w:rPr>
        <w:t>программами;</w:t>
      </w:r>
    </w:p>
    <w:p w:rsidR="00A26EFB" w:rsidRDefault="00937A21">
      <w:pPr>
        <w:pStyle w:val="a3"/>
        <w:spacing w:before="39" w:line="276" w:lineRule="auto"/>
        <w:ind w:left="1483" w:right="4829"/>
      </w:pPr>
      <w:r>
        <w:t>В.</w:t>
      </w:r>
      <w:r>
        <w:rPr>
          <w:spacing w:val="40"/>
        </w:rPr>
        <w:t xml:space="preserve"> </w:t>
      </w:r>
      <w:r>
        <w:t>трансляторами</w:t>
      </w:r>
      <w:r>
        <w:rPr>
          <w:spacing w:val="-8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программирования; Г.</w:t>
      </w:r>
      <w:r>
        <w:rPr>
          <w:spacing w:val="80"/>
        </w:rPr>
        <w:t xml:space="preserve"> </w:t>
      </w:r>
      <w:r>
        <w:t>средствами просмотра web-страниц.</w:t>
      </w:r>
    </w:p>
    <w:p w:rsidR="00A26EFB" w:rsidRDefault="00937A21">
      <w:pPr>
        <w:pStyle w:val="a4"/>
        <w:numPr>
          <w:ilvl w:val="0"/>
          <w:numId w:val="30"/>
        </w:numPr>
        <w:tabs>
          <w:tab w:val="left" w:pos="1374"/>
        </w:tabs>
        <w:spacing w:after="51" w:line="275" w:lineRule="exact"/>
        <w:ind w:left="1374" w:hanging="239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какую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12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-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8"/>
          <w:sz w:val="24"/>
        </w:rPr>
        <w:t xml:space="preserve"> </w:t>
      </w:r>
      <w:r>
        <w:rPr>
          <w:sz w:val="24"/>
        </w:rPr>
        <w:t>абсолютные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ссылки?</w:t>
      </w:r>
    </w:p>
    <w:tbl>
      <w:tblPr>
        <w:tblW w:w="0" w:type="auto"/>
        <w:tblInd w:w="14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860"/>
        <w:gridCol w:w="2184"/>
        <w:gridCol w:w="1335"/>
      </w:tblGrid>
      <w:tr w:rsidR="00A26EFB">
        <w:trPr>
          <w:trHeight w:val="292"/>
        </w:trPr>
        <w:tc>
          <w:tcPr>
            <w:tcW w:w="1419" w:type="dxa"/>
          </w:tcPr>
          <w:p w:rsidR="00A26EFB" w:rsidRDefault="00937A2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$A$1</w:t>
            </w:r>
          </w:p>
        </w:tc>
        <w:tc>
          <w:tcPr>
            <w:tcW w:w="1860" w:type="dxa"/>
          </w:tcPr>
          <w:p w:rsidR="00A26EFB" w:rsidRDefault="00937A21">
            <w:pPr>
              <w:pStyle w:val="TableParagraph"/>
              <w:spacing w:line="266" w:lineRule="exact"/>
              <w:ind w:right="673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$A$1</w:t>
            </w:r>
          </w:p>
        </w:tc>
        <w:tc>
          <w:tcPr>
            <w:tcW w:w="2184" w:type="dxa"/>
          </w:tcPr>
          <w:p w:rsidR="00A26EFB" w:rsidRDefault="00937A21">
            <w:pPr>
              <w:pStyle w:val="TableParagraph"/>
              <w:spacing w:line="266" w:lineRule="exact"/>
              <w:ind w:left="65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$A$1</w:t>
            </w:r>
          </w:p>
        </w:tc>
        <w:tc>
          <w:tcPr>
            <w:tcW w:w="1335" w:type="dxa"/>
          </w:tcPr>
          <w:p w:rsidR="00A26EFB" w:rsidRDefault="00937A21">
            <w:pPr>
              <w:pStyle w:val="TableParagraph"/>
              <w:spacing w:line="266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A1</w:t>
            </w:r>
          </w:p>
        </w:tc>
      </w:tr>
      <w:tr w:rsidR="00A26EFB">
        <w:trPr>
          <w:trHeight w:val="317"/>
        </w:trPr>
        <w:tc>
          <w:tcPr>
            <w:tcW w:w="1419" w:type="dxa"/>
          </w:tcPr>
          <w:p w:rsidR="00A26EFB" w:rsidRDefault="00937A21">
            <w:pPr>
              <w:pStyle w:val="TableParagraph"/>
              <w:spacing w:before="16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$F4</w:t>
            </w:r>
          </w:p>
        </w:tc>
        <w:tc>
          <w:tcPr>
            <w:tcW w:w="1860" w:type="dxa"/>
          </w:tcPr>
          <w:p w:rsidR="00A26EFB" w:rsidRDefault="00937A21">
            <w:pPr>
              <w:pStyle w:val="TableParagraph"/>
              <w:spacing w:before="16"/>
              <w:ind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$F4</w:t>
            </w:r>
          </w:p>
        </w:tc>
        <w:tc>
          <w:tcPr>
            <w:tcW w:w="2184" w:type="dxa"/>
          </w:tcPr>
          <w:p w:rsidR="00A26EFB" w:rsidRDefault="00937A21">
            <w:pPr>
              <w:pStyle w:val="TableParagraph"/>
              <w:spacing w:before="16"/>
              <w:ind w:left="2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$F$4</w:t>
            </w:r>
          </w:p>
        </w:tc>
        <w:tc>
          <w:tcPr>
            <w:tcW w:w="1335" w:type="dxa"/>
          </w:tcPr>
          <w:p w:rsidR="00A26EFB" w:rsidRDefault="00937A21">
            <w:pPr>
              <w:pStyle w:val="TableParagraph"/>
              <w:spacing w:before="16"/>
              <w:ind w:right="1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F4</w:t>
            </w:r>
          </w:p>
        </w:tc>
      </w:tr>
      <w:tr w:rsidR="00A26EFB">
        <w:trPr>
          <w:trHeight w:val="291"/>
        </w:trPr>
        <w:tc>
          <w:tcPr>
            <w:tcW w:w="1419" w:type="dxa"/>
          </w:tcPr>
          <w:p w:rsidR="00A26EFB" w:rsidRDefault="00937A21">
            <w:pPr>
              <w:pStyle w:val="TableParagraph"/>
              <w:spacing w:before="15" w:line="256" w:lineRule="exact"/>
              <w:ind w:left="398"/>
              <w:rPr>
                <w:sz w:val="24"/>
              </w:rPr>
            </w:pPr>
            <w:r>
              <w:rPr>
                <w:spacing w:val="-4"/>
                <w:sz w:val="24"/>
              </w:rPr>
              <w:t>$E$15</w:t>
            </w:r>
          </w:p>
        </w:tc>
        <w:tc>
          <w:tcPr>
            <w:tcW w:w="1860" w:type="dxa"/>
          </w:tcPr>
          <w:p w:rsidR="00A26EFB" w:rsidRDefault="00937A21">
            <w:pPr>
              <w:pStyle w:val="TableParagraph"/>
              <w:spacing w:before="15" w:line="256" w:lineRule="exact"/>
              <w:ind w:right="65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E$15</w:t>
            </w:r>
          </w:p>
        </w:tc>
        <w:tc>
          <w:tcPr>
            <w:tcW w:w="2184" w:type="dxa"/>
          </w:tcPr>
          <w:p w:rsidR="00A26EFB" w:rsidRDefault="00937A21">
            <w:pPr>
              <w:pStyle w:val="TableParagraph"/>
              <w:spacing w:before="15" w:line="256" w:lineRule="exact"/>
              <w:ind w:left="958"/>
              <w:rPr>
                <w:sz w:val="24"/>
              </w:rPr>
            </w:pPr>
            <w:r>
              <w:rPr>
                <w:spacing w:val="-4"/>
                <w:sz w:val="24"/>
              </w:rPr>
              <w:t>$E$15</w:t>
            </w:r>
          </w:p>
        </w:tc>
        <w:tc>
          <w:tcPr>
            <w:tcW w:w="1335" w:type="dxa"/>
          </w:tcPr>
          <w:p w:rsidR="00A26EFB" w:rsidRDefault="00937A21">
            <w:pPr>
              <w:pStyle w:val="TableParagraph"/>
              <w:spacing w:before="15"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E15</w:t>
            </w:r>
          </w:p>
        </w:tc>
      </w:tr>
    </w:tbl>
    <w:p w:rsidR="00A26EFB" w:rsidRDefault="00937A21">
      <w:pPr>
        <w:pStyle w:val="a4"/>
        <w:numPr>
          <w:ilvl w:val="0"/>
          <w:numId w:val="30"/>
        </w:numPr>
        <w:tabs>
          <w:tab w:val="left" w:pos="1522"/>
        </w:tabs>
        <w:spacing w:before="42" w:line="276" w:lineRule="auto"/>
        <w:ind w:right="561" w:firstLine="0"/>
        <w:rPr>
          <w:sz w:val="24"/>
        </w:rPr>
      </w:pPr>
      <w:r>
        <w:rPr>
          <w:sz w:val="24"/>
        </w:rPr>
        <w:t>В ячейке электронной таблице Н5 записана формула =$В$5*5. Какая формула будет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получена из нее при копировании в ячейку Н7?</w:t>
      </w:r>
    </w:p>
    <w:p w:rsidR="00A26EFB" w:rsidRDefault="00937A21">
      <w:pPr>
        <w:pStyle w:val="a3"/>
        <w:spacing w:before="2" w:line="276" w:lineRule="auto"/>
        <w:ind w:left="1495" w:right="8219"/>
      </w:pPr>
      <w:r>
        <w:t>А.</w:t>
      </w:r>
      <w:r>
        <w:rPr>
          <w:spacing w:val="-5"/>
        </w:rPr>
        <w:t xml:space="preserve"> </w:t>
      </w:r>
      <w:r>
        <w:t>=$В$5*7; Б.</w:t>
      </w:r>
      <w:r>
        <w:rPr>
          <w:spacing w:val="40"/>
        </w:rPr>
        <w:t xml:space="preserve"> </w:t>
      </w:r>
      <w:r>
        <w:t>=В$5*7; В.</w:t>
      </w:r>
      <w:r>
        <w:rPr>
          <w:spacing w:val="5"/>
        </w:rPr>
        <w:t xml:space="preserve"> </w:t>
      </w:r>
      <w:r>
        <w:t>=$В$7*7; Г.</w:t>
      </w:r>
      <w:r>
        <w:rPr>
          <w:spacing w:val="58"/>
        </w:rPr>
        <w:t xml:space="preserve"> </w:t>
      </w:r>
      <w:r>
        <w:rPr>
          <w:spacing w:val="-2"/>
        </w:rPr>
        <w:t>=$В$5*5.</w:t>
      </w:r>
    </w:p>
    <w:p w:rsidR="00A26EFB" w:rsidRDefault="00A26EFB">
      <w:pPr>
        <w:pStyle w:val="a3"/>
        <w:spacing w:before="45"/>
        <w:ind w:left="0"/>
      </w:pPr>
    </w:p>
    <w:p w:rsidR="00A26EFB" w:rsidRDefault="00937A21">
      <w:pPr>
        <w:pStyle w:val="1"/>
        <w:ind w:left="5256"/>
      </w:pPr>
      <w:r>
        <w:t>Вариант</w:t>
      </w:r>
      <w:r>
        <w:rPr>
          <w:b w:val="0"/>
          <w:spacing w:val="-8"/>
        </w:rPr>
        <w:t xml:space="preserve"> </w:t>
      </w:r>
      <w:r>
        <w:rPr>
          <w:spacing w:val="-10"/>
        </w:rPr>
        <w:t>4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214"/>
        </w:tabs>
        <w:spacing w:before="36"/>
        <w:ind w:left="2214" w:hanging="359"/>
        <w:jc w:val="left"/>
        <w:rPr>
          <w:sz w:val="24"/>
        </w:rPr>
      </w:pPr>
      <w:r>
        <w:rPr>
          <w:sz w:val="24"/>
        </w:rPr>
        <w:t>Текстовый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9"/>
          <w:sz w:val="24"/>
        </w:rPr>
        <w:t xml:space="preserve"> </w:t>
      </w:r>
      <w:r>
        <w:rPr>
          <w:sz w:val="24"/>
        </w:rPr>
        <w:t>WORD</w:t>
      </w:r>
      <w:r>
        <w:rPr>
          <w:spacing w:val="-9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набор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программ:</w:t>
      </w:r>
    </w:p>
    <w:p w:rsidR="00A26EFB" w:rsidRPr="00AB4F9A" w:rsidRDefault="00937A21">
      <w:pPr>
        <w:pStyle w:val="a3"/>
        <w:spacing w:before="41" w:line="278" w:lineRule="auto"/>
        <w:ind w:left="1908" w:right="7645"/>
        <w:rPr>
          <w:lang w:val="en-US"/>
        </w:rPr>
      </w:pPr>
      <w:r>
        <w:t>А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 xml:space="preserve">Windows; </w:t>
      </w:r>
      <w:r>
        <w:t>Б</w:t>
      </w:r>
      <w:r w:rsidRPr="00AB4F9A">
        <w:rPr>
          <w:lang w:val="en-US"/>
        </w:rPr>
        <w:t>.</w:t>
      </w:r>
      <w:r w:rsidRPr="00AB4F9A">
        <w:rPr>
          <w:spacing w:val="61"/>
          <w:lang w:val="en-US"/>
        </w:rPr>
        <w:t xml:space="preserve"> </w:t>
      </w:r>
      <w:r w:rsidRPr="00AB4F9A">
        <w:rPr>
          <w:lang w:val="en-US"/>
        </w:rPr>
        <w:t>MS-Offi</w:t>
      </w:r>
      <w:r>
        <w:t>с</w:t>
      </w:r>
      <w:r w:rsidRPr="00AB4F9A">
        <w:rPr>
          <w:lang w:val="en-US"/>
        </w:rPr>
        <w:t>e;</w:t>
      </w:r>
    </w:p>
    <w:p w:rsidR="00A26EFB" w:rsidRPr="00AB4F9A" w:rsidRDefault="00937A21">
      <w:pPr>
        <w:pStyle w:val="a3"/>
        <w:spacing w:line="276" w:lineRule="auto"/>
        <w:ind w:left="1908" w:right="6664"/>
        <w:rPr>
          <w:lang w:val="en-US"/>
        </w:rPr>
      </w:pPr>
      <w:r>
        <w:t>В</w:t>
      </w:r>
      <w:r w:rsidRPr="00AB4F9A">
        <w:rPr>
          <w:lang w:val="en-US"/>
        </w:rPr>
        <w:t>.</w:t>
      </w:r>
      <w:r w:rsidRPr="00AB4F9A">
        <w:rPr>
          <w:spacing w:val="40"/>
          <w:lang w:val="en-US"/>
        </w:rPr>
        <w:t xml:space="preserve"> </w:t>
      </w:r>
      <w:r w:rsidRPr="00AB4F9A">
        <w:rPr>
          <w:lang w:val="en-US"/>
        </w:rPr>
        <w:t>Norton</w:t>
      </w:r>
      <w:r w:rsidRPr="00AB4F9A">
        <w:rPr>
          <w:spacing w:val="-13"/>
          <w:lang w:val="en-US"/>
        </w:rPr>
        <w:t xml:space="preserve"> </w:t>
      </w:r>
      <w:r w:rsidRPr="00AB4F9A">
        <w:rPr>
          <w:lang w:val="en-US"/>
        </w:rPr>
        <w:t xml:space="preserve">Commander; </w:t>
      </w:r>
      <w:r>
        <w:t>Г</w:t>
      </w:r>
      <w:r w:rsidRPr="00AB4F9A">
        <w:rPr>
          <w:lang w:val="en-US"/>
        </w:rPr>
        <w:t>.</w:t>
      </w:r>
      <w:r w:rsidRPr="00AB4F9A">
        <w:rPr>
          <w:spacing w:val="80"/>
          <w:lang w:val="en-US"/>
        </w:rPr>
        <w:t xml:space="preserve"> </w:t>
      </w:r>
      <w:r w:rsidRPr="00AB4F9A">
        <w:rPr>
          <w:lang w:val="en-US"/>
        </w:rPr>
        <w:t>WinZip.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214"/>
        </w:tabs>
        <w:spacing w:line="275" w:lineRule="exact"/>
        <w:ind w:left="2214" w:hanging="359"/>
        <w:jc w:val="left"/>
        <w:rPr>
          <w:sz w:val="24"/>
        </w:rPr>
      </w:pPr>
      <w:r>
        <w:rPr>
          <w:sz w:val="24"/>
        </w:rPr>
        <w:t>Служба</w:t>
      </w:r>
      <w:r>
        <w:rPr>
          <w:spacing w:val="-10"/>
          <w:sz w:val="24"/>
        </w:rPr>
        <w:t xml:space="preserve"> </w:t>
      </w:r>
      <w:r>
        <w:rPr>
          <w:sz w:val="24"/>
        </w:rPr>
        <w:t>FTP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предназначена:</w:t>
      </w:r>
    </w:p>
    <w:p w:rsidR="00A26EFB" w:rsidRDefault="00937A21">
      <w:pPr>
        <w:pStyle w:val="a3"/>
        <w:spacing w:before="37"/>
        <w:ind w:left="1855"/>
      </w:pPr>
      <w:r>
        <w:t>А.</w:t>
      </w:r>
      <w:r>
        <w:rPr>
          <w:spacing w:val="5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создания,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web-</w:t>
      </w:r>
      <w:r>
        <w:rPr>
          <w:spacing w:val="-2"/>
        </w:rPr>
        <w:t>страниц;</w:t>
      </w:r>
    </w:p>
    <w:p w:rsidR="00A26EFB" w:rsidRDefault="00937A21">
      <w:pPr>
        <w:pStyle w:val="a3"/>
        <w:spacing w:before="43" w:line="276" w:lineRule="auto"/>
        <w:ind w:left="1855" w:right="2973"/>
      </w:pPr>
      <w:r>
        <w:t>Б.</w:t>
      </w:r>
      <w:r>
        <w:rPr>
          <w:spacing w:val="8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почты; В.</w:t>
      </w:r>
      <w:r>
        <w:rPr>
          <w:spacing w:val="40"/>
        </w:rPr>
        <w:t xml:space="preserve"> </w:t>
      </w:r>
      <w:r>
        <w:t>для обеспечения работы телеконференций;</w:t>
      </w:r>
    </w:p>
    <w:p w:rsidR="00A26EFB" w:rsidRDefault="00937A21">
      <w:pPr>
        <w:pStyle w:val="a3"/>
        <w:spacing w:line="275" w:lineRule="exact"/>
        <w:ind w:left="1855"/>
      </w:pPr>
      <w:r>
        <w:t>Г.</w:t>
      </w:r>
      <w:r>
        <w:rPr>
          <w:spacing w:val="57"/>
          <w:w w:val="15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приема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файлов</w:t>
      </w:r>
      <w:r>
        <w:rPr>
          <w:spacing w:val="-5"/>
        </w:rPr>
        <w:t xml:space="preserve"> </w:t>
      </w:r>
      <w:r>
        <w:t>любого</w:t>
      </w:r>
      <w:r>
        <w:rPr>
          <w:spacing w:val="-5"/>
        </w:rPr>
        <w:t xml:space="preserve"> </w:t>
      </w:r>
      <w:r>
        <w:rPr>
          <w:spacing w:val="-2"/>
        </w:rPr>
        <w:t>формата;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154"/>
          <w:tab w:val="left" w:pos="5383"/>
        </w:tabs>
        <w:spacing w:before="41" w:line="278" w:lineRule="auto"/>
        <w:ind w:left="1843" w:right="1042" w:firstLine="12"/>
        <w:jc w:val="left"/>
        <w:rPr>
          <w:sz w:val="24"/>
        </w:rPr>
      </w:pPr>
      <w:r>
        <w:rPr>
          <w:sz w:val="24"/>
        </w:rPr>
        <w:t>Каково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имени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файлов? А. *.exe</w:t>
      </w:r>
      <w:r>
        <w:rPr>
          <w:sz w:val="24"/>
        </w:rPr>
        <w:tab/>
        <w:t>В. *.txt</w:t>
      </w:r>
    </w:p>
    <w:p w:rsidR="00A26EFB" w:rsidRDefault="00937A21">
      <w:pPr>
        <w:pStyle w:val="a3"/>
        <w:tabs>
          <w:tab w:val="left" w:pos="5383"/>
        </w:tabs>
        <w:spacing w:line="272" w:lineRule="exact"/>
        <w:ind w:left="1843"/>
      </w:pPr>
      <w:r>
        <w:t>Б.</w:t>
      </w:r>
      <w:r>
        <w:rPr>
          <w:spacing w:val="-3"/>
        </w:rPr>
        <w:t xml:space="preserve"> </w:t>
      </w:r>
      <w:r>
        <w:rPr>
          <w:spacing w:val="-2"/>
        </w:rPr>
        <w:t>*.bmp</w:t>
      </w:r>
      <w:r>
        <w:tab/>
        <w:t>Г.</w:t>
      </w:r>
      <w:r>
        <w:rPr>
          <w:spacing w:val="-2"/>
        </w:rPr>
        <w:t xml:space="preserve"> </w:t>
      </w:r>
      <w:r>
        <w:rPr>
          <w:spacing w:val="-4"/>
        </w:rPr>
        <w:t>*.com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1908"/>
          <w:tab w:val="left" w:pos="2082"/>
        </w:tabs>
        <w:spacing w:before="41" w:line="276" w:lineRule="auto"/>
        <w:ind w:left="1908" w:right="2798" w:hanging="65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  <w:r>
        <w:rPr>
          <w:spacing w:val="-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неправильный? А.</w:t>
      </w:r>
      <w:r>
        <w:rPr>
          <w:spacing w:val="40"/>
          <w:sz w:val="24"/>
        </w:rPr>
        <w:t xml:space="preserve"> </w:t>
      </w:r>
      <w:r>
        <w:rPr>
          <w:sz w:val="24"/>
        </w:rPr>
        <w:t>Комбинация клавиш Ctrl+C</w:t>
      </w:r>
    </w:p>
    <w:p w:rsidR="00A26EFB" w:rsidRDefault="00937A21">
      <w:pPr>
        <w:pStyle w:val="a3"/>
        <w:spacing w:before="1"/>
        <w:ind w:left="1908"/>
      </w:pPr>
      <w:r>
        <w:t>Б.</w:t>
      </w:r>
      <w:r>
        <w:rPr>
          <w:spacing w:val="58"/>
          <w:w w:val="150"/>
        </w:rPr>
        <w:t xml:space="preserve"> </w:t>
      </w:r>
      <w:r>
        <w:t>Команда</w:t>
      </w:r>
      <w:r>
        <w:rPr>
          <w:spacing w:val="-3"/>
        </w:rPr>
        <w:t xml:space="preserve"> </w:t>
      </w:r>
      <w:r>
        <w:t>«копировать»</w:t>
      </w:r>
      <w:r>
        <w:rPr>
          <w:spacing w:val="-10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меню</w:t>
      </w:r>
      <w:r>
        <w:rPr>
          <w:spacing w:val="-5"/>
        </w:rPr>
        <w:t xml:space="preserve"> Вид</w:t>
      </w:r>
    </w:p>
    <w:p w:rsidR="00A26EFB" w:rsidRDefault="00937A21">
      <w:pPr>
        <w:pStyle w:val="a3"/>
        <w:spacing w:before="41" w:line="276" w:lineRule="auto"/>
        <w:ind w:left="1908" w:right="3363"/>
      </w:pPr>
      <w:r>
        <w:t>В.</w:t>
      </w:r>
      <w:r>
        <w:rPr>
          <w:spacing w:val="68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«копировать»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панели</w:t>
      </w:r>
      <w:r>
        <w:rPr>
          <w:spacing w:val="-5"/>
        </w:rPr>
        <w:t xml:space="preserve"> </w:t>
      </w:r>
      <w:r>
        <w:t>инструментов Г.</w:t>
      </w:r>
      <w:r>
        <w:rPr>
          <w:spacing w:val="80"/>
        </w:rPr>
        <w:t xml:space="preserve"> </w:t>
      </w:r>
      <w:r>
        <w:t>Команда «копировать» из меню Правка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091"/>
        </w:tabs>
        <w:spacing w:line="278" w:lineRule="auto"/>
        <w:ind w:left="1843" w:right="560" w:firstLine="0"/>
        <w:jc w:val="left"/>
        <w:rPr>
          <w:sz w:val="24"/>
        </w:rPr>
      </w:pPr>
      <w:r>
        <w:rPr>
          <w:sz w:val="24"/>
        </w:rPr>
        <w:t xml:space="preserve">Задан адрес сервера Интернета: </w:t>
      </w:r>
      <w:hyperlink r:id="rId10">
        <w:r>
          <w:rPr>
            <w:sz w:val="24"/>
          </w:rPr>
          <w:t>www.mipkro.ru</w:t>
        </w:r>
      </w:hyperlink>
      <w:r>
        <w:rPr>
          <w:sz w:val="24"/>
        </w:rPr>
        <w:t xml:space="preserve">. Именем домена верхнего уровня </w:t>
      </w:r>
      <w:r>
        <w:rPr>
          <w:spacing w:val="-2"/>
          <w:sz w:val="24"/>
        </w:rPr>
        <w:t>является:</w:t>
      </w:r>
    </w:p>
    <w:p w:rsidR="00A26EFB" w:rsidRPr="00AB4F9A" w:rsidRDefault="00937A21">
      <w:pPr>
        <w:pStyle w:val="a3"/>
        <w:spacing w:line="276" w:lineRule="auto"/>
        <w:ind w:left="1922" w:right="7209"/>
        <w:rPr>
          <w:lang w:val="en-US"/>
        </w:rPr>
      </w:pPr>
      <w:r>
        <w:t>А</w:t>
      </w:r>
      <w:r w:rsidRPr="00AB4F9A">
        <w:rPr>
          <w:lang w:val="en-US"/>
        </w:rPr>
        <w:t>.</w:t>
      </w:r>
      <w:r w:rsidRPr="00AB4F9A">
        <w:rPr>
          <w:spacing w:val="27"/>
          <w:lang w:val="en-US"/>
        </w:rPr>
        <w:t xml:space="preserve"> </w:t>
      </w:r>
      <w:hyperlink r:id="rId11">
        <w:r w:rsidRPr="00AB4F9A">
          <w:rPr>
            <w:lang w:val="en-US"/>
          </w:rPr>
          <w:t>www.mipkro.ru</w:t>
        </w:r>
      </w:hyperlink>
      <w:r w:rsidRPr="00AB4F9A">
        <w:rPr>
          <w:lang w:val="en-US"/>
        </w:rPr>
        <w:t xml:space="preserve"> </w:t>
      </w:r>
      <w:r>
        <w:t>Б</w:t>
      </w:r>
      <w:r w:rsidRPr="00AB4F9A">
        <w:rPr>
          <w:lang w:val="en-US"/>
        </w:rPr>
        <w:t>.</w:t>
      </w:r>
      <w:r w:rsidRPr="00AB4F9A">
        <w:rPr>
          <w:spacing w:val="80"/>
          <w:lang w:val="en-US"/>
        </w:rPr>
        <w:t xml:space="preserve"> </w:t>
      </w:r>
      <w:r w:rsidRPr="00AB4F9A">
        <w:rPr>
          <w:lang w:val="en-US"/>
        </w:rPr>
        <w:t>mipkro.ru</w:t>
      </w:r>
    </w:p>
    <w:p w:rsidR="00A26EFB" w:rsidRDefault="00937A21">
      <w:pPr>
        <w:pStyle w:val="a3"/>
        <w:spacing w:line="275" w:lineRule="exact"/>
        <w:ind w:left="1922"/>
      </w:pPr>
      <w:r>
        <w:t>В.</w:t>
      </w:r>
      <w:r>
        <w:rPr>
          <w:spacing w:val="76"/>
        </w:rPr>
        <w:t xml:space="preserve"> </w:t>
      </w:r>
      <w:r>
        <w:rPr>
          <w:spacing w:val="-5"/>
        </w:rPr>
        <w:t>ru</w:t>
      </w:r>
    </w:p>
    <w:p w:rsidR="00A26EFB" w:rsidRDefault="00937A21">
      <w:pPr>
        <w:pStyle w:val="a3"/>
        <w:spacing w:before="37"/>
        <w:ind w:left="1922"/>
      </w:pPr>
      <w:r>
        <w:t>Г.</w:t>
      </w:r>
      <w:r>
        <w:rPr>
          <w:spacing w:val="68"/>
          <w:w w:val="150"/>
        </w:rPr>
        <w:t xml:space="preserve"> </w:t>
      </w:r>
      <w:r>
        <w:rPr>
          <w:spacing w:val="-5"/>
        </w:rPr>
        <w:t>www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1908"/>
          <w:tab w:val="left" w:pos="2082"/>
        </w:tabs>
        <w:spacing w:before="41" w:line="276" w:lineRule="auto"/>
        <w:ind w:left="1908" w:right="5673" w:hanging="65"/>
        <w:jc w:val="left"/>
        <w:rPr>
          <w:sz w:val="24"/>
        </w:rPr>
      </w:pPr>
      <w:r>
        <w:rPr>
          <w:sz w:val="24"/>
        </w:rPr>
        <w:t>Web-страница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содержать А.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текст, рисунки, звук, видео;</w:t>
      </w:r>
    </w:p>
    <w:p w:rsidR="00A26EFB" w:rsidRDefault="00937A21">
      <w:pPr>
        <w:pStyle w:val="a3"/>
        <w:spacing w:line="275" w:lineRule="exact"/>
        <w:ind w:left="1908"/>
      </w:pPr>
      <w:r>
        <w:t>Б.</w:t>
      </w:r>
      <w:r>
        <w:rPr>
          <w:spacing w:val="60"/>
          <w:w w:val="150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рисунки,</w:t>
      </w:r>
      <w:r>
        <w:rPr>
          <w:spacing w:val="-5"/>
        </w:rPr>
        <w:t xml:space="preserve"> </w:t>
      </w:r>
      <w:r>
        <w:rPr>
          <w:spacing w:val="-4"/>
        </w:rPr>
        <w:t>звук;</w:t>
      </w:r>
    </w:p>
    <w:p w:rsidR="00A26EFB" w:rsidRDefault="00A26EFB">
      <w:pPr>
        <w:pStyle w:val="a3"/>
        <w:spacing w:line="275" w:lineRule="exact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7" w:line="278" w:lineRule="auto"/>
        <w:ind w:left="1908" w:right="7206"/>
        <w:jc w:val="both"/>
      </w:pPr>
      <w:r>
        <w:t>В.</w:t>
      </w:r>
      <w:r>
        <w:rPr>
          <w:spacing w:val="40"/>
        </w:rPr>
        <w:t xml:space="preserve"> </w:t>
      </w:r>
      <w:r>
        <w:t>текст,</w:t>
      </w:r>
      <w:r>
        <w:rPr>
          <w:spacing w:val="-13"/>
        </w:rPr>
        <w:t xml:space="preserve"> </w:t>
      </w:r>
      <w:r>
        <w:t>рисунки; Г.</w:t>
      </w:r>
      <w:r>
        <w:rPr>
          <w:spacing w:val="80"/>
        </w:rPr>
        <w:t xml:space="preserve"> </w:t>
      </w:r>
      <w:r>
        <w:t>только текст.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094"/>
        </w:tabs>
        <w:spacing w:line="276" w:lineRule="auto"/>
        <w:ind w:left="1843" w:right="557" w:firstLine="0"/>
        <w:jc w:val="both"/>
        <w:rPr>
          <w:sz w:val="24"/>
        </w:rPr>
      </w:pPr>
      <w:r>
        <w:rPr>
          <w:sz w:val="24"/>
        </w:rPr>
        <w:t>Вариант соединения компьютеров между собой, когда кабель проходит от одно-го компьютера к другому, последовательно соединяя компьютеры и периферийные устройства между собой – это:</w:t>
      </w:r>
    </w:p>
    <w:p w:rsidR="00A26EFB" w:rsidRDefault="00937A21">
      <w:pPr>
        <w:pStyle w:val="a3"/>
        <w:ind w:left="1855"/>
      </w:pPr>
      <w:r>
        <w:t>А.</w:t>
      </w:r>
      <w:r>
        <w:rPr>
          <w:spacing w:val="57"/>
        </w:rPr>
        <w:t xml:space="preserve"> </w:t>
      </w:r>
      <w:r>
        <w:t>линейная</w:t>
      </w:r>
      <w:r>
        <w:rPr>
          <w:spacing w:val="-4"/>
        </w:rPr>
        <w:t xml:space="preserve"> шина;</w:t>
      </w:r>
    </w:p>
    <w:p w:rsidR="00A26EFB" w:rsidRDefault="00937A21">
      <w:pPr>
        <w:pStyle w:val="a3"/>
        <w:spacing w:before="37" w:line="276" w:lineRule="auto"/>
        <w:ind w:left="1855" w:right="6142"/>
      </w:pPr>
      <w:r>
        <w:t>Б.</w:t>
      </w:r>
      <w:r>
        <w:rPr>
          <w:spacing w:val="78"/>
        </w:rPr>
        <w:t xml:space="preserve"> </w:t>
      </w:r>
      <w:r>
        <w:t>соединение</w:t>
      </w:r>
      <w:r>
        <w:rPr>
          <w:spacing w:val="-10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«звезда»; В.</w:t>
      </w:r>
      <w:r>
        <w:rPr>
          <w:spacing w:val="40"/>
        </w:rPr>
        <w:t xml:space="preserve"> </w:t>
      </w:r>
      <w:r>
        <w:t>древовидная топология;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кольцевая.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082"/>
          <w:tab w:val="left" w:pos="5383"/>
        </w:tabs>
        <w:spacing w:before="1" w:line="276" w:lineRule="auto"/>
        <w:ind w:left="1843" w:right="1445" w:firstLine="0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формулой</w:t>
      </w:r>
      <w:r>
        <w:rPr>
          <w:spacing w:val="-6"/>
          <w:sz w:val="24"/>
        </w:rPr>
        <w:t xml:space="preserve"> </w:t>
      </w:r>
      <w:r>
        <w:rPr>
          <w:sz w:val="24"/>
        </w:rPr>
        <w:t>EXCEL? А.</w:t>
      </w:r>
      <w:r>
        <w:rPr>
          <w:spacing w:val="80"/>
          <w:sz w:val="24"/>
        </w:rPr>
        <w:t xml:space="preserve"> </w:t>
      </w:r>
      <w:r>
        <w:rPr>
          <w:sz w:val="24"/>
        </w:rPr>
        <w:t>=ЕСЛИ(С2&gt;В2)</w:t>
      </w:r>
      <w:r>
        <w:rPr>
          <w:sz w:val="24"/>
        </w:rPr>
        <w:tab/>
        <w:t>В.</w:t>
      </w:r>
      <w:r>
        <w:rPr>
          <w:spacing w:val="80"/>
          <w:sz w:val="24"/>
        </w:rPr>
        <w:t xml:space="preserve"> </w:t>
      </w:r>
      <w:r>
        <w:rPr>
          <w:sz w:val="24"/>
        </w:rPr>
        <w:t>=ЕСЛИ(С2&gt;B2:С2*2:В2*2)</w:t>
      </w:r>
    </w:p>
    <w:p w:rsidR="00A26EFB" w:rsidRDefault="00937A21">
      <w:pPr>
        <w:pStyle w:val="a3"/>
        <w:tabs>
          <w:tab w:val="left" w:pos="2280"/>
          <w:tab w:val="left" w:pos="5383"/>
          <w:tab w:val="left" w:pos="5822"/>
        </w:tabs>
        <w:spacing w:line="275" w:lineRule="exact"/>
        <w:ind w:left="1843"/>
      </w:pPr>
      <w:r>
        <w:rPr>
          <w:spacing w:val="-5"/>
        </w:rPr>
        <w:t>Б.</w:t>
      </w:r>
      <w:r>
        <w:tab/>
      </w:r>
      <w:r>
        <w:rPr>
          <w:spacing w:val="-2"/>
        </w:rPr>
        <w:t>=ЕСЛИ(С2&gt;В2:С2*2)</w:t>
      </w:r>
      <w:r>
        <w:tab/>
      </w:r>
      <w:r>
        <w:rPr>
          <w:spacing w:val="-5"/>
        </w:rPr>
        <w:t>Г.</w:t>
      </w:r>
      <w:r>
        <w:tab/>
      </w:r>
      <w:r>
        <w:rPr>
          <w:spacing w:val="-2"/>
        </w:rPr>
        <w:t>=ЕСЛИ(С2&gt;B2;С2*2;В2*2)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1940"/>
        </w:tabs>
        <w:spacing w:before="41" w:after="49"/>
        <w:ind w:left="1940" w:hanging="239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примет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копировании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одну</w:t>
      </w:r>
      <w:r>
        <w:rPr>
          <w:spacing w:val="-11"/>
          <w:sz w:val="24"/>
        </w:rPr>
        <w:t xml:space="preserve"> </w:t>
      </w:r>
      <w:r>
        <w:rPr>
          <w:sz w:val="24"/>
        </w:rPr>
        <w:t>ячейку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вверх?</w:t>
      </w:r>
    </w:p>
    <w:tbl>
      <w:tblPr>
        <w:tblW w:w="0" w:type="auto"/>
        <w:tblInd w:w="1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1276"/>
        <w:gridCol w:w="1274"/>
        <w:gridCol w:w="1274"/>
      </w:tblGrid>
      <w:tr w:rsidR="00A26EFB">
        <w:trPr>
          <w:trHeight w:val="316"/>
        </w:trPr>
        <w:tc>
          <w:tcPr>
            <w:tcW w:w="127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76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74" w:type="dxa"/>
          </w:tcPr>
          <w:p w:rsidR="00A26EFB" w:rsidRDefault="00937A21">
            <w:pPr>
              <w:pStyle w:val="TableParagraph"/>
              <w:spacing w:line="270" w:lineRule="exact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74" w:type="dxa"/>
          </w:tcPr>
          <w:p w:rsidR="00A26EFB" w:rsidRDefault="00937A21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</w:tr>
      <w:tr w:rsidR="00A26EFB">
        <w:trPr>
          <w:trHeight w:val="316"/>
        </w:trPr>
        <w:tc>
          <w:tcPr>
            <w:tcW w:w="1274" w:type="dxa"/>
          </w:tcPr>
          <w:p w:rsidR="00A26EFB" w:rsidRDefault="00937A21">
            <w:pPr>
              <w:pStyle w:val="TableParagraph"/>
              <w:spacing w:line="270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7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74" w:type="dxa"/>
          </w:tcPr>
          <w:p w:rsidR="00A26EFB" w:rsidRDefault="00A26EFB">
            <w:pPr>
              <w:pStyle w:val="TableParagraph"/>
            </w:pPr>
          </w:p>
        </w:tc>
      </w:tr>
      <w:tr w:rsidR="00A26EFB">
        <w:trPr>
          <w:trHeight w:val="318"/>
        </w:trPr>
        <w:tc>
          <w:tcPr>
            <w:tcW w:w="1274" w:type="dxa"/>
          </w:tcPr>
          <w:p w:rsidR="00A26EFB" w:rsidRDefault="00937A21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74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274" w:type="dxa"/>
          </w:tcPr>
          <w:p w:rsidR="00A26EFB" w:rsidRDefault="00937A21">
            <w:pPr>
              <w:pStyle w:val="TableParagraph"/>
              <w:spacing w:line="273" w:lineRule="exact"/>
              <w:ind w:left="12" w:right="4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5168" behindDoc="0" locked="0" layoutInCell="1" allowOverlap="1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-163195</wp:posOffset>
                      </wp:positionV>
                      <wp:extent cx="76200" cy="182880"/>
                      <wp:effectExtent l="0" t="0" r="0" b="0"/>
                      <wp:wrapNone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182880"/>
                                <a:chOff x="0" y="0"/>
                                <a:chExt cx="76200" cy="1828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200" cy="182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520AC4" id="Group 6" o:spid="_x0000_s1026" style="position:absolute;margin-left:-8.5pt;margin-top:-12.85pt;width:6pt;height:14.4pt;z-index:251655168;mso-wrap-distance-left:0;mso-wrap-distance-right:0" coordsize="76200,182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7" o:spid="_x0000_s1027" type="#_x0000_t75" style="position:absolute;width:76200;height:182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=А$2+В2</w:t>
            </w:r>
          </w:p>
        </w:tc>
      </w:tr>
    </w:tbl>
    <w:p w:rsidR="00A26EFB" w:rsidRPr="00AB4F9A" w:rsidRDefault="00937A21">
      <w:pPr>
        <w:pStyle w:val="a3"/>
        <w:tabs>
          <w:tab w:val="left" w:pos="3967"/>
          <w:tab w:val="left" w:pos="6091"/>
          <w:tab w:val="left" w:pos="8215"/>
        </w:tabs>
        <w:ind w:left="1843"/>
        <w:rPr>
          <w:lang w:val="en-US"/>
        </w:rPr>
      </w:pPr>
      <w:r>
        <w:t>А</w:t>
      </w:r>
      <w:r w:rsidRPr="00AB4F9A">
        <w:rPr>
          <w:lang w:val="en-US"/>
        </w:rPr>
        <w:t>.</w:t>
      </w:r>
      <w:r w:rsidRPr="00AB4F9A">
        <w:rPr>
          <w:spacing w:val="56"/>
          <w:lang w:val="en-US"/>
        </w:rPr>
        <w:t xml:space="preserve"> </w:t>
      </w:r>
      <w:r w:rsidRPr="00AB4F9A">
        <w:rPr>
          <w:spacing w:val="-2"/>
          <w:lang w:val="en-US"/>
        </w:rPr>
        <w:t>=A$2+B1</w:t>
      </w:r>
      <w:r w:rsidRPr="00AB4F9A">
        <w:rPr>
          <w:lang w:val="en-US"/>
        </w:rPr>
        <w:tab/>
      </w:r>
      <w:r>
        <w:t>Б</w:t>
      </w:r>
      <w:r w:rsidRPr="00AB4F9A">
        <w:rPr>
          <w:lang w:val="en-US"/>
        </w:rPr>
        <w:t>.</w:t>
      </w:r>
      <w:r w:rsidRPr="00AB4F9A">
        <w:rPr>
          <w:spacing w:val="57"/>
          <w:lang w:val="en-US"/>
        </w:rPr>
        <w:t xml:space="preserve"> </w:t>
      </w:r>
      <w:r w:rsidRPr="00AB4F9A">
        <w:rPr>
          <w:spacing w:val="-2"/>
          <w:lang w:val="en-US"/>
        </w:rPr>
        <w:t>=A$1+B1</w:t>
      </w:r>
      <w:r w:rsidRPr="00AB4F9A">
        <w:rPr>
          <w:lang w:val="en-US"/>
        </w:rPr>
        <w:tab/>
      </w:r>
      <w:r>
        <w:t>В</w:t>
      </w:r>
      <w:r w:rsidRPr="00AB4F9A">
        <w:rPr>
          <w:lang w:val="en-US"/>
        </w:rPr>
        <w:t>.</w:t>
      </w:r>
      <w:r w:rsidRPr="00AB4F9A">
        <w:rPr>
          <w:spacing w:val="55"/>
          <w:lang w:val="en-US"/>
        </w:rPr>
        <w:t xml:space="preserve"> </w:t>
      </w:r>
      <w:r w:rsidRPr="00AB4F9A">
        <w:rPr>
          <w:spacing w:val="-2"/>
          <w:lang w:val="en-US"/>
        </w:rPr>
        <w:t>=B$1+C1</w:t>
      </w:r>
      <w:r w:rsidRPr="00AB4F9A">
        <w:rPr>
          <w:lang w:val="en-US"/>
        </w:rPr>
        <w:tab/>
      </w:r>
      <w:r>
        <w:t>Г</w:t>
      </w:r>
      <w:r w:rsidRPr="00AB4F9A">
        <w:rPr>
          <w:lang w:val="en-US"/>
        </w:rPr>
        <w:t>.</w:t>
      </w:r>
      <w:r w:rsidRPr="00AB4F9A">
        <w:rPr>
          <w:spacing w:val="58"/>
          <w:lang w:val="en-US"/>
        </w:rPr>
        <w:t xml:space="preserve"> </w:t>
      </w:r>
      <w:r w:rsidRPr="00AB4F9A">
        <w:rPr>
          <w:spacing w:val="-2"/>
          <w:lang w:val="en-US"/>
        </w:rPr>
        <w:t>=B$2+C2</w:t>
      </w:r>
    </w:p>
    <w:p w:rsidR="00A26EFB" w:rsidRDefault="00937A21">
      <w:pPr>
        <w:pStyle w:val="a4"/>
        <w:numPr>
          <w:ilvl w:val="1"/>
          <w:numId w:val="30"/>
        </w:numPr>
        <w:tabs>
          <w:tab w:val="left" w:pos="2085"/>
        </w:tabs>
        <w:spacing w:before="36" w:line="276" w:lineRule="auto"/>
        <w:ind w:left="1702" w:right="559" w:firstLine="0"/>
        <w:jc w:val="left"/>
        <w:rPr>
          <w:sz w:val="24"/>
        </w:rPr>
      </w:pPr>
      <w:r>
        <w:rPr>
          <w:sz w:val="24"/>
        </w:rPr>
        <w:t>Может ли произойти заражение компьютерными вирусами в процессе работы с электронной почтой?</w:t>
      </w:r>
    </w:p>
    <w:p w:rsidR="00A26EFB" w:rsidRDefault="00937A21">
      <w:pPr>
        <w:pStyle w:val="a3"/>
        <w:spacing w:before="1"/>
        <w:ind w:left="1843"/>
      </w:pPr>
      <w:r>
        <w:t>А.</w:t>
      </w:r>
      <w:r>
        <w:rPr>
          <w:spacing w:val="-15"/>
        </w:rPr>
        <w:t xml:space="preserve"> </w:t>
      </w:r>
      <w:r>
        <w:t>да,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чтении</w:t>
      </w:r>
      <w:r>
        <w:rPr>
          <w:spacing w:val="-6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почтового</w:t>
      </w:r>
      <w:r>
        <w:rPr>
          <w:spacing w:val="-8"/>
        </w:rPr>
        <w:t xml:space="preserve"> </w:t>
      </w:r>
      <w:r>
        <w:rPr>
          <w:spacing w:val="-2"/>
        </w:rPr>
        <w:t>сообщения;</w:t>
      </w:r>
    </w:p>
    <w:p w:rsidR="00A26EFB" w:rsidRDefault="00937A21">
      <w:pPr>
        <w:pStyle w:val="a3"/>
        <w:spacing w:before="41" w:line="276" w:lineRule="auto"/>
        <w:ind w:left="1843" w:right="3932"/>
      </w:pPr>
      <w:r>
        <w:t>Б.</w:t>
      </w:r>
      <w:r>
        <w:rPr>
          <w:spacing w:val="1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открытии</w:t>
      </w:r>
      <w:r>
        <w:rPr>
          <w:spacing w:val="-6"/>
        </w:rPr>
        <w:t xml:space="preserve"> </w:t>
      </w:r>
      <w:r>
        <w:t>вложенных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сообщение</w:t>
      </w:r>
      <w:r>
        <w:rPr>
          <w:spacing w:val="-8"/>
        </w:rPr>
        <w:t xml:space="preserve"> </w:t>
      </w:r>
      <w:r>
        <w:t>файлов; В. да, в процессе работы с адресной книгой;</w:t>
      </w:r>
    </w:p>
    <w:p w:rsidR="00A26EFB" w:rsidRDefault="00937A21">
      <w:pPr>
        <w:pStyle w:val="a3"/>
        <w:spacing w:line="275" w:lineRule="exact"/>
        <w:ind w:left="1843"/>
      </w:pPr>
      <w:r>
        <w:t>Г.</w:t>
      </w:r>
      <w:r>
        <w:rPr>
          <w:spacing w:val="20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rPr>
          <w:spacing w:val="-2"/>
        </w:rPr>
        <w:t>произойти.</w:t>
      </w:r>
    </w:p>
    <w:p w:rsidR="00A26EFB" w:rsidRDefault="00A26EFB">
      <w:pPr>
        <w:pStyle w:val="a3"/>
        <w:spacing w:before="89"/>
        <w:ind w:left="0"/>
      </w:pPr>
    </w:p>
    <w:p w:rsidR="00A26EFB" w:rsidRDefault="00937A21">
      <w:pPr>
        <w:pStyle w:val="1"/>
        <w:ind w:left="857" w:right="395"/>
        <w:jc w:val="center"/>
      </w:pPr>
      <w:r>
        <w:rPr>
          <w:spacing w:val="-2"/>
        </w:rPr>
        <w:t>Ответы</w:t>
      </w:r>
    </w:p>
    <w:p w:rsidR="00A26EFB" w:rsidRDefault="00A26EFB">
      <w:pPr>
        <w:pStyle w:val="a3"/>
        <w:spacing w:before="128"/>
        <w:ind w:left="0"/>
        <w:rPr>
          <w:b/>
          <w:sz w:val="20"/>
        </w:rPr>
      </w:pPr>
    </w:p>
    <w:tbl>
      <w:tblPr>
        <w:tblW w:w="0" w:type="auto"/>
        <w:tblInd w:w="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1971"/>
        <w:gridCol w:w="1971"/>
        <w:gridCol w:w="1971"/>
        <w:gridCol w:w="1973"/>
      </w:tblGrid>
      <w:tr w:rsidR="00A26EFB">
        <w:trPr>
          <w:trHeight w:val="318"/>
        </w:trPr>
        <w:tc>
          <w:tcPr>
            <w:tcW w:w="653" w:type="dxa"/>
          </w:tcPr>
          <w:p w:rsidR="00A26EFB" w:rsidRDefault="00A26EFB">
            <w:pPr>
              <w:pStyle w:val="TableParagraph"/>
            </w:pP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3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</w:tr>
      <w:tr w:rsidR="00A26EFB">
        <w:trPr>
          <w:trHeight w:val="316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A26EFB">
        <w:trPr>
          <w:trHeight w:val="318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A26EFB">
        <w:trPr>
          <w:trHeight w:val="316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A26EFB">
        <w:trPr>
          <w:trHeight w:val="316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A26EFB">
        <w:trPr>
          <w:trHeight w:val="318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3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A26EFB">
        <w:trPr>
          <w:trHeight w:val="316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A26EFB">
        <w:trPr>
          <w:trHeight w:val="318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A26EFB">
        <w:trPr>
          <w:trHeight w:val="316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A26EFB">
        <w:trPr>
          <w:trHeight w:val="316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0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A26EFB">
        <w:trPr>
          <w:trHeight w:val="318"/>
        </w:trPr>
        <w:tc>
          <w:tcPr>
            <w:tcW w:w="653" w:type="dxa"/>
          </w:tcPr>
          <w:p w:rsidR="00A26EFB" w:rsidRDefault="00937A2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A26EFB" w:rsidRDefault="00937A21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73" w:type="dxa"/>
          </w:tcPr>
          <w:p w:rsidR="00A26EFB" w:rsidRDefault="00937A21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:rsidR="00A26EFB" w:rsidRDefault="00A26EFB">
      <w:pPr>
        <w:pStyle w:val="a3"/>
        <w:ind w:left="0"/>
        <w:rPr>
          <w:b/>
        </w:rPr>
      </w:pPr>
    </w:p>
    <w:p w:rsidR="00A26EFB" w:rsidRDefault="00A26EFB">
      <w:pPr>
        <w:pStyle w:val="a3"/>
        <w:spacing w:before="67"/>
        <w:ind w:left="0"/>
        <w:rPr>
          <w:b/>
        </w:rPr>
      </w:pPr>
    </w:p>
    <w:p w:rsidR="00A26EFB" w:rsidRDefault="00937A21">
      <w:pPr>
        <w:ind w:left="2849" w:right="981" w:hanging="994"/>
        <w:rPr>
          <w:b/>
          <w:sz w:val="23"/>
        </w:rPr>
      </w:pPr>
      <w:r>
        <w:rPr>
          <w:b/>
          <w:sz w:val="23"/>
        </w:rPr>
        <w:t>3.3</w:t>
      </w:r>
      <w:r>
        <w:rPr>
          <w:spacing w:val="-8"/>
          <w:sz w:val="23"/>
        </w:rPr>
        <w:t xml:space="preserve"> </w:t>
      </w:r>
      <w:r>
        <w:rPr>
          <w:b/>
          <w:sz w:val="23"/>
        </w:rPr>
        <w:t>Зачетно-экзаменационные</w:t>
      </w:r>
      <w:r>
        <w:rPr>
          <w:spacing w:val="-7"/>
          <w:sz w:val="23"/>
        </w:rPr>
        <w:t xml:space="preserve"> </w:t>
      </w:r>
      <w:r>
        <w:rPr>
          <w:b/>
          <w:sz w:val="23"/>
        </w:rPr>
        <w:t>материалы</w:t>
      </w:r>
      <w:r>
        <w:rPr>
          <w:spacing w:val="-8"/>
          <w:sz w:val="23"/>
        </w:rPr>
        <w:t xml:space="preserve"> </w:t>
      </w:r>
      <w:r>
        <w:rPr>
          <w:b/>
          <w:sz w:val="23"/>
        </w:rPr>
        <w:t>для</w:t>
      </w:r>
      <w:r>
        <w:rPr>
          <w:spacing w:val="-10"/>
          <w:sz w:val="23"/>
        </w:rPr>
        <w:t xml:space="preserve"> </w:t>
      </w:r>
      <w:r>
        <w:rPr>
          <w:b/>
          <w:sz w:val="23"/>
        </w:rPr>
        <w:t>промежуточной</w:t>
      </w:r>
      <w:r>
        <w:rPr>
          <w:spacing w:val="-8"/>
          <w:sz w:val="23"/>
        </w:rPr>
        <w:t xml:space="preserve"> </w:t>
      </w:r>
      <w:r>
        <w:rPr>
          <w:b/>
          <w:sz w:val="23"/>
        </w:rPr>
        <w:t>аттестации</w:t>
      </w:r>
      <w:r>
        <w:rPr>
          <w:sz w:val="23"/>
        </w:rPr>
        <w:t xml:space="preserve"> </w:t>
      </w:r>
      <w:r>
        <w:rPr>
          <w:b/>
          <w:sz w:val="23"/>
        </w:rPr>
        <w:t>Вопросы</w:t>
      </w:r>
      <w:r>
        <w:rPr>
          <w:sz w:val="23"/>
        </w:rPr>
        <w:t xml:space="preserve"> </w:t>
      </w:r>
      <w:r>
        <w:rPr>
          <w:b/>
          <w:sz w:val="23"/>
        </w:rPr>
        <w:t>для</w:t>
      </w:r>
      <w:r>
        <w:rPr>
          <w:sz w:val="23"/>
        </w:rPr>
        <w:t xml:space="preserve"> </w:t>
      </w:r>
      <w:r>
        <w:rPr>
          <w:b/>
          <w:sz w:val="23"/>
        </w:rPr>
        <w:t>подготовки</w:t>
      </w:r>
      <w:r>
        <w:rPr>
          <w:sz w:val="23"/>
        </w:rPr>
        <w:t xml:space="preserve"> </w:t>
      </w:r>
      <w:r>
        <w:rPr>
          <w:b/>
          <w:sz w:val="23"/>
        </w:rPr>
        <w:t>к</w:t>
      </w:r>
      <w:r>
        <w:rPr>
          <w:spacing w:val="40"/>
          <w:sz w:val="23"/>
        </w:rPr>
        <w:t xml:space="preserve"> </w:t>
      </w:r>
      <w:r>
        <w:rPr>
          <w:b/>
          <w:sz w:val="24"/>
        </w:rPr>
        <w:t>дифференцируемому</w:t>
      </w:r>
      <w:r>
        <w:rPr>
          <w:sz w:val="24"/>
        </w:rPr>
        <w:t xml:space="preserve"> </w:t>
      </w:r>
      <w:r>
        <w:rPr>
          <w:b/>
          <w:sz w:val="23"/>
        </w:rPr>
        <w:t>зачету</w:t>
      </w:r>
    </w:p>
    <w:p w:rsidR="00A26EFB" w:rsidRDefault="00937A21">
      <w:pPr>
        <w:spacing w:before="2"/>
        <w:ind w:left="1495"/>
        <w:rPr>
          <w:b/>
        </w:rPr>
      </w:pPr>
      <w:r>
        <w:rPr>
          <w:b/>
        </w:rPr>
        <w:t>(ОК</w:t>
      </w:r>
      <w:r>
        <w:rPr>
          <w:spacing w:val="-4"/>
        </w:rPr>
        <w:t xml:space="preserve"> </w:t>
      </w:r>
      <w:r>
        <w:rPr>
          <w:b/>
        </w:rPr>
        <w:t>1-9</w:t>
      </w:r>
      <w:r>
        <w:rPr>
          <w:spacing w:val="-2"/>
        </w:rPr>
        <w:t xml:space="preserve"> </w:t>
      </w:r>
      <w:r>
        <w:rPr>
          <w:b/>
          <w:spacing w:val="-2"/>
        </w:rPr>
        <w:t>)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674"/>
        </w:tabs>
        <w:spacing w:before="33"/>
        <w:ind w:left="1674" w:hanging="179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чего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редакторы?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Каков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стандартный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документа?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3"/>
        </w:tabs>
        <w:spacing w:before="41"/>
        <w:ind w:left="1853" w:hanging="358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абзац?</w:t>
      </w:r>
    </w:p>
    <w:p w:rsidR="00A26EFB" w:rsidRDefault="00A26EFB">
      <w:pPr>
        <w:pStyle w:val="a4"/>
        <w:rPr>
          <w:sz w:val="24"/>
        </w:rPr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67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экран</w:t>
      </w:r>
      <w:r>
        <w:rPr>
          <w:spacing w:val="-7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6"/>
          <w:sz w:val="24"/>
        </w:rPr>
        <w:t xml:space="preserve"> </w:t>
      </w:r>
      <w:r>
        <w:rPr>
          <w:sz w:val="24"/>
        </w:rPr>
        <w:t>Панель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Инструментов?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3"/>
        </w:tabs>
        <w:spacing w:before="43"/>
        <w:ind w:left="1853" w:hanging="358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курсор?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диске?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Почему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пробел</w:t>
      </w:r>
      <w:r>
        <w:rPr>
          <w:spacing w:val="-6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препинания,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перед?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перейти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6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абзаца?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Какие</w:t>
      </w:r>
      <w:r>
        <w:rPr>
          <w:spacing w:val="-1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форматирования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абзацев</w:t>
      </w:r>
      <w:r>
        <w:rPr>
          <w:spacing w:val="-11"/>
          <w:sz w:val="24"/>
        </w:rPr>
        <w:t xml:space="preserve"> </w:t>
      </w:r>
      <w:r>
        <w:rPr>
          <w:sz w:val="24"/>
        </w:rPr>
        <w:t>вы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форматирования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11"/>
          <w:sz w:val="24"/>
        </w:rPr>
        <w:t xml:space="preserve"> </w:t>
      </w:r>
      <w:r>
        <w:rPr>
          <w:sz w:val="24"/>
        </w:rPr>
        <w:t>вы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0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8"/>
          <w:sz w:val="24"/>
        </w:rPr>
        <w:t xml:space="preserve"> </w:t>
      </w:r>
      <w:r>
        <w:rPr>
          <w:sz w:val="24"/>
        </w:rPr>
        <w:t>маркер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маркированном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списке?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1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Word?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форматирование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рисунка?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чего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WordArt?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3"/>
        </w:tabs>
        <w:spacing w:before="41"/>
        <w:ind w:left="1853" w:hanging="358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таблица?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форматирования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1"/>
          <w:sz w:val="24"/>
        </w:rPr>
        <w:t xml:space="preserve"> </w:t>
      </w:r>
      <w:r>
        <w:rPr>
          <w:sz w:val="24"/>
        </w:rPr>
        <w:t>вы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ячейке?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удалить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таблицу?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3"/>
        </w:tabs>
        <w:spacing w:before="41"/>
        <w:ind w:left="1853" w:hanging="358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сортировка?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3"/>
        </w:tabs>
        <w:spacing w:before="41"/>
        <w:ind w:left="1853" w:hanging="358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стиль?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чего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форматирование?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ли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7"/>
          <w:sz w:val="24"/>
        </w:rPr>
        <w:t xml:space="preserve"> </w:t>
      </w:r>
      <w:r>
        <w:rPr>
          <w:sz w:val="24"/>
        </w:rPr>
        <w:t>новый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стиль?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0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страниц?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оглавление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документ?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4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добавить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символы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0"/>
        <w:ind w:left="1854" w:hanging="359"/>
        <w:rPr>
          <w:sz w:val="24"/>
        </w:rPr>
      </w:pP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загрузки</w:t>
      </w:r>
      <w:r>
        <w:rPr>
          <w:spacing w:val="-6"/>
          <w:sz w:val="24"/>
        </w:rPr>
        <w:t xml:space="preserve"> </w:t>
      </w:r>
      <w:r>
        <w:rPr>
          <w:sz w:val="24"/>
        </w:rPr>
        <w:t>MS</w:t>
      </w:r>
      <w:r>
        <w:rPr>
          <w:spacing w:val="-7"/>
          <w:sz w:val="24"/>
        </w:rPr>
        <w:t xml:space="preserve"> </w:t>
      </w:r>
      <w:r>
        <w:rPr>
          <w:sz w:val="24"/>
        </w:rPr>
        <w:t>Excel</w:t>
      </w:r>
      <w:r>
        <w:rPr>
          <w:spacing w:val="-8"/>
          <w:sz w:val="24"/>
        </w:rPr>
        <w:t xml:space="preserve"> </w:t>
      </w:r>
      <w:r>
        <w:rPr>
          <w:sz w:val="24"/>
        </w:rPr>
        <w:t>Вам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известны?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1" w:line="276" w:lineRule="auto"/>
        <w:ind w:left="1855" w:right="558" w:hanging="360"/>
        <w:rPr>
          <w:sz w:val="24"/>
        </w:rPr>
      </w:pPr>
      <w:r>
        <w:rPr>
          <w:sz w:val="24"/>
        </w:rPr>
        <w:t>Укажите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интерфейса:</w:t>
      </w:r>
      <w:r>
        <w:rPr>
          <w:spacing w:val="40"/>
          <w:sz w:val="24"/>
        </w:rPr>
        <w:t xml:space="preserve"> </w:t>
      </w:r>
      <w:r>
        <w:rPr>
          <w:sz w:val="24"/>
        </w:rPr>
        <w:t>ленты,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меню, панели быстрого запуска, строки состояния.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line="275" w:lineRule="exact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скрыть</w:t>
      </w:r>
      <w:r>
        <w:rPr>
          <w:spacing w:val="-6"/>
          <w:sz w:val="24"/>
        </w:rPr>
        <w:t xml:space="preserve"> </w:t>
      </w:r>
      <w:r>
        <w:rPr>
          <w:sz w:val="24"/>
        </w:rPr>
        <w:t>/отобразить</w:t>
      </w:r>
      <w:r>
        <w:rPr>
          <w:spacing w:val="-8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экране?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созданный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папке?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диске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изменений?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9"/>
          <w:sz w:val="24"/>
        </w:rPr>
        <w:t xml:space="preserve"> </w:t>
      </w:r>
      <w:r>
        <w:rPr>
          <w:sz w:val="24"/>
        </w:rPr>
        <w:t>ячейку,</w:t>
      </w:r>
      <w:r>
        <w:rPr>
          <w:spacing w:val="-9"/>
          <w:sz w:val="24"/>
        </w:rPr>
        <w:t xml:space="preserve"> </w:t>
      </w:r>
      <w:r>
        <w:rPr>
          <w:sz w:val="24"/>
        </w:rPr>
        <w:t>столбец,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строку,</w:t>
      </w:r>
      <w:r>
        <w:rPr>
          <w:spacing w:val="-9"/>
          <w:sz w:val="24"/>
        </w:rPr>
        <w:t xml:space="preserve"> </w:t>
      </w:r>
      <w:r>
        <w:rPr>
          <w:sz w:val="24"/>
        </w:rPr>
        <w:t>диапазон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Укажите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Вам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1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ячеек.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очистить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скопировать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листа?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перенести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содержимое</w:t>
      </w:r>
      <w:r>
        <w:rPr>
          <w:spacing w:val="-9"/>
          <w:sz w:val="24"/>
        </w:rPr>
        <w:t xml:space="preserve"> </w:t>
      </w:r>
      <w:r>
        <w:rPr>
          <w:sz w:val="24"/>
        </w:rPr>
        <w:t>ячеек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другой?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Назначение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-8"/>
          <w:sz w:val="24"/>
        </w:rPr>
        <w:t xml:space="preserve"> </w:t>
      </w: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она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располагается?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3" w:line="276" w:lineRule="auto"/>
        <w:ind w:left="1855" w:right="559" w:hanging="360"/>
        <w:rPr>
          <w:sz w:val="24"/>
        </w:rPr>
      </w:pPr>
      <w:r>
        <w:rPr>
          <w:sz w:val="24"/>
        </w:rPr>
        <w:t>Укажите расположение основных элементов интерфейса: кнопки Office, ленты, па-нели быстрого запуска.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line="275" w:lineRule="exact"/>
        <w:ind w:left="1854" w:hanging="359"/>
        <w:rPr>
          <w:sz w:val="24"/>
        </w:rPr>
      </w:pP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8"/>
          <w:sz w:val="24"/>
        </w:rPr>
        <w:t xml:space="preserve"> </w:t>
      </w:r>
      <w:r>
        <w:rPr>
          <w:sz w:val="24"/>
        </w:rPr>
        <w:t>знака</w:t>
      </w:r>
      <w:r>
        <w:rPr>
          <w:spacing w:val="-8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занесение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ячейку?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просуммировать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3" w:line="276" w:lineRule="auto"/>
        <w:ind w:left="1855" w:right="558" w:hanging="360"/>
        <w:rPr>
          <w:sz w:val="24"/>
        </w:rPr>
      </w:pPr>
      <w:r>
        <w:rPr>
          <w:sz w:val="24"/>
        </w:rPr>
        <w:t>Как</w:t>
      </w:r>
      <w:r>
        <w:rPr>
          <w:spacing w:val="32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32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31"/>
          <w:sz w:val="24"/>
        </w:rPr>
        <w:t xml:space="preserve"> </w:t>
      </w:r>
      <w:r>
        <w:rPr>
          <w:sz w:val="24"/>
        </w:rPr>
        <w:t>среднего,</w:t>
      </w:r>
      <w:r>
        <w:rPr>
          <w:spacing w:val="31"/>
          <w:sz w:val="24"/>
        </w:rPr>
        <w:t xml:space="preserve"> </w:t>
      </w:r>
      <w:r>
        <w:rPr>
          <w:sz w:val="24"/>
        </w:rPr>
        <w:t>максимального,</w:t>
      </w:r>
      <w:r>
        <w:rPr>
          <w:spacing w:val="31"/>
          <w:sz w:val="24"/>
        </w:rPr>
        <w:t xml:space="preserve"> </w:t>
      </w:r>
      <w:r>
        <w:rPr>
          <w:sz w:val="24"/>
        </w:rPr>
        <w:t>минимального значения диапазона ячеек.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line="275" w:lineRule="exact"/>
        <w:ind w:left="1854" w:hanging="359"/>
        <w:rPr>
          <w:sz w:val="24"/>
        </w:rPr>
      </w:pPr>
      <w:r>
        <w:rPr>
          <w:sz w:val="24"/>
        </w:rPr>
        <w:t>Логическая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9"/>
          <w:sz w:val="24"/>
        </w:rPr>
        <w:t xml:space="preserve"> </w:t>
      </w:r>
      <w:r>
        <w:rPr>
          <w:sz w:val="24"/>
        </w:rPr>
        <w:t>«Если».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функции.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1" w:line="278" w:lineRule="auto"/>
        <w:ind w:left="1855" w:right="558" w:hanging="36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40"/>
          <w:sz w:val="24"/>
        </w:rPr>
        <w:t xml:space="preserve"> </w:t>
      </w:r>
      <w:r>
        <w:rPr>
          <w:sz w:val="24"/>
        </w:rPr>
        <w:t>абсолютные</w:t>
      </w:r>
      <w:r>
        <w:rPr>
          <w:spacing w:val="40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формуле?</w:t>
      </w:r>
      <w:r>
        <w:rPr>
          <w:spacing w:val="40"/>
          <w:sz w:val="24"/>
        </w:rPr>
        <w:t xml:space="preserve"> </w:t>
      </w: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относительная ссылка от абсолютной?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line="272" w:lineRule="exact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округлить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ячейке?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0" w:line="276" w:lineRule="auto"/>
        <w:ind w:left="1855" w:right="557" w:hanging="360"/>
        <w:rPr>
          <w:sz w:val="24"/>
        </w:rPr>
      </w:pP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ячейке</w:t>
      </w:r>
      <w:r>
        <w:rPr>
          <w:spacing w:val="35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числа</w:t>
      </w:r>
      <w:r>
        <w:rPr>
          <w:spacing w:val="33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3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4"/>
          <w:sz w:val="24"/>
        </w:rPr>
        <w:t xml:space="preserve"> </w:t>
      </w:r>
      <w:r>
        <w:rPr>
          <w:sz w:val="24"/>
        </w:rPr>
        <w:t>десятичных</w:t>
      </w:r>
      <w:r>
        <w:rPr>
          <w:spacing w:val="34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после </w:t>
      </w:r>
      <w:r>
        <w:rPr>
          <w:spacing w:val="-2"/>
          <w:sz w:val="24"/>
        </w:rPr>
        <w:t>запятой?</w:t>
      </w:r>
    </w:p>
    <w:p w:rsidR="00A26EFB" w:rsidRDefault="00A26EFB">
      <w:pPr>
        <w:pStyle w:val="a4"/>
        <w:spacing w:line="276" w:lineRule="auto"/>
        <w:rPr>
          <w:sz w:val="24"/>
        </w:rPr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67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-8"/>
          <w:sz w:val="24"/>
        </w:rPr>
        <w:t xml:space="preserve"> </w:t>
      </w:r>
      <w:r>
        <w:rPr>
          <w:sz w:val="24"/>
        </w:rPr>
        <w:t>денежный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числа?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ширину</w:t>
      </w:r>
      <w:r>
        <w:rPr>
          <w:spacing w:val="-12"/>
          <w:sz w:val="24"/>
        </w:rPr>
        <w:t xml:space="preserve"> </w:t>
      </w:r>
      <w:r>
        <w:rPr>
          <w:sz w:val="24"/>
        </w:rPr>
        <w:t>столбцов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строк?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объединить</w:t>
      </w:r>
      <w:r>
        <w:rPr>
          <w:spacing w:val="-1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1" w:line="276" w:lineRule="auto"/>
        <w:ind w:left="1855" w:right="558" w:hanging="360"/>
        <w:rPr>
          <w:sz w:val="24"/>
        </w:rPr>
      </w:pPr>
      <w:r>
        <w:rPr>
          <w:sz w:val="24"/>
        </w:rPr>
        <w:t>Как занести формулу в ячейку B5 Листа 3 для суммирования данных из ячейки D5 Листа 1 и ячейки F5 Листа 2?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ячейках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вертикали?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включить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10"/>
          <w:sz w:val="24"/>
        </w:rPr>
        <w:t xml:space="preserve"> </w:t>
      </w:r>
      <w:r>
        <w:rPr>
          <w:sz w:val="24"/>
        </w:rPr>
        <w:t>слов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ячейке?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удалить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11"/>
          <w:sz w:val="24"/>
        </w:rPr>
        <w:t xml:space="preserve"> </w:t>
      </w:r>
      <w:r>
        <w:rPr>
          <w:sz w:val="24"/>
        </w:rPr>
        <w:t>(столбец)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таблице?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0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новую</w:t>
      </w:r>
      <w:r>
        <w:rPr>
          <w:spacing w:val="-8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12"/>
          <w:sz w:val="24"/>
        </w:rPr>
        <w:t xml:space="preserve"> </w:t>
      </w:r>
      <w:r>
        <w:rPr>
          <w:sz w:val="24"/>
        </w:rPr>
        <w:t>(столбец)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таблице?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4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9"/>
          <w:sz w:val="24"/>
        </w:rPr>
        <w:t xml:space="preserve"> </w:t>
      </w:r>
      <w:r>
        <w:rPr>
          <w:sz w:val="24"/>
        </w:rPr>
        <w:t>обрамление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ячеек?</w:t>
      </w:r>
      <w:r>
        <w:rPr>
          <w:spacing w:val="-7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10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вам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способы?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0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8"/>
          <w:sz w:val="24"/>
        </w:rPr>
        <w:t xml:space="preserve"> </w:t>
      </w:r>
      <w:r>
        <w:rPr>
          <w:sz w:val="24"/>
        </w:rPr>
        <w:t>цвет</w:t>
      </w:r>
      <w:r>
        <w:rPr>
          <w:spacing w:val="-6"/>
          <w:sz w:val="24"/>
        </w:rPr>
        <w:t xml:space="preserve"> </w:t>
      </w:r>
      <w:r>
        <w:rPr>
          <w:sz w:val="24"/>
        </w:rPr>
        <w:t>фона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диапазоне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ячеек?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1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9"/>
          <w:sz w:val="24"/>
        </w:rPr>
        <w:t xml:space="preserve"> </w:t>
      </w:r>
      <w:r>
        <w:rPr>
          <w:sz w:val="24"/>
        </w:rPr>
        <w:t>шрифта: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размер,</w:t>
      </w:r>
      <w:r>
        <w:rPr>
          <w:spacing w:val="-9"/>
          <w:sz w:val="24"/>
        </w:rPr>
        <w:t xml:space="preserve"> </w:t>
      </w:r>
      <w:r>
        <w:rPr>
          <w:sz w:val="24"/>
        </w:rPr>
        <w:t>гарнитуру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т.д.?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новый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лист?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удалить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лист?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переименовать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ярлык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листа?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1" w:line="276" w:lineRule="auto"/>
        <w:ind w:left="1855" w:right="559" w:hanging="360"/>
        <w:rPr>
          <w:sz w:val="24"/>
        </w:rPr>
      </w:pP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переместить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скопировать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лист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2"/>
          <w:sz w:val="24"/>
        </w:rPr>
        <w:t xml:space="preserve"> </w:t>
      </w:r>
      <w:r>
        <w:rPr>
          <w:sz w:val="24"/>
        </w:rPr>
        <w:t>книги,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дру-гую рабочую книгу?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7"/>
          <w:sz w:val="24"/>
        </w:rPr>
        <w:t xml:space="preserve"> </w:t>
      </w:r>
      <w:r>
        <w:rPr>
          <w:sz w:val="24"/>
        </w:rPr>
        <w:t>диаграмму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таблицы?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Где</w:t>
      </w:r>
      <w:r>
        <w:rPr>
          <w:spacing w:val="-10"/>
          <w:sz w:val="24"/>
        </w:rPr>
        <w:t xml:space="preserve"> </w:t>
      </w:r>
      <w:r>
        <w:rPr>
          <w:sz w:val="24"/>
        </w:rPr>
        <w:t>можно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разместить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диаграмму?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41" w:line="276" w:lineRule="auto"/>
        <w:ind w:left="1855" w:right="559" w:hanging="360"/>
        <w:rPr>
          <w:sz w:val="24"/>
        </w:rPr>
      </w:pPr>
      <w:r>
        <w:rPr>
          <w:sz w:val="24"/>
        </w:rPr>
        <w:t>Как отредактировать элементы диаграммы: изменить расположение легенды, изме-нить подписи данных?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before="1" w:line="276" w:lineRule="auto"/>
        <w:ind w:left="1855" w:right="557" w:hanging="360"/>
        <w:rPr>
          <w:sz w:val="24"/>
        </w:rPr>
      </w:pPr>
      <w:r>
        <w:rPr>
          <w:sz w:val="24"/>
        </w:rPr>
        <w:t>Как отформатировать элементы диаграммы: изменить параметры шрифта заголов-ков диаграммы, как изменить заливку секторов диаграммы?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line="276" w:lineRule="auto"/>
        <w:ind w:left="1855" w:right="557" w:hanging="360"/>
        <w:rPr>
          <w:sz w:val="24"/>
        </w:rPr>
      </w:pPr>
      <w:r>
        <w:rPr>
          <w:sz w:val="24"/>
        </w:rPr>
        <w:t>Как отсортировать данные в таблице по возрастанию, по убыванию? Назовите все известные вам способы.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5"/>
        </w:tabs>
        <w:spacing w:line="278" w:lineRule="auto"/>
        <w:ind w:left="1855" w:right="557" w:hanging="360"/>
        <w:rPr>
          <w:sz w:val="24"/>
        </w:rPr>
      </w:pPr>
      <w:r>
        <w:rPr>
          <w:sz w:val="24"/>
        </w:rPr>
        <w:t>Фильтрация</w:t>
      </w:r>
      <w:r>
        <w:rPr>
          <w:spacing w:val="29"/>
          <w:sz w:val="24"/>
        </w:rPr>
        <w:t xml:space="preserve"> </w:t>
      </w:r>
      <w:r>
        <w:rPr>
          <w:sz w:val="24"/>
        </w:rPr>
        <w:t>записей.</w:t>
      </w:r>
      <w:r>
        <w:rPr>
          <w:spacing w:val="29"/>
          <w:sz w:val="24"/>
        </w:rPr>
        <w:t xml:space="preserve"> </w:t>
      </w:r>
      <w:r>
        <w:rPr>
          <w:sz w:val="24"/>
        </w:rPr>
        <w:t>Как</w:t>
      </w:r>
      <w:r>
        <w:rPr>
          <w:spacing w:val="33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31"/>
          <w:sz w:val="24"/>
        </w:rPr>
        <w:t xml:space="preserve"> </w:t>
      </w:r>
      <w:r>
        <w:rPr>
          <w:sz w:val="24"/>
        </w:rPr>
        <w:t>отбора?</w:t>
      </w:r>
      <w:r>
        <w:rPr>
          <w:spacing w:val="33"/>
          <w:sz w:val="24"/>
        </w:rPr>
        <w:t xml:space="preserve"> </w:t>
      </w:r>
      <w:r>
        <w:rPr>
          <w:sz w:val="24"/>
        </w:rPr>
        <w:t>Что</w:t>
      </w:r>
      <w:r>
        <w:rPr>
          <w:spacing w:val="29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32"/>
          <w:sz w:val="24"/>
        </w:rPr>
        <w:t xml:space="preserve"> </w:t>
      </w:r>
      <w:r>
        <w:rPr>
          <w:sz w:val="24"/>
        </w:rPr>
        <w:t>с записями,</w:t>
      </w:r>
      <w:r>
        <w:rPr>
          <w:spacing w:val="29"/>
          <w:sz w:val="24"/>
        </w:rPr>
        <w:t xml:space="preserve"> </w:t>
      </w:r>
      <w:r>
        <w:rPr>
          <w:sz w:val="24"/>
        </w:rPr>
        <w:t>не удовлетворяющими условию фильтрации.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3"/>
        </w:tabs>
        <w:spacing w:line="272" w:lineRule="exact"/>
        <w:ind w:left="1853" w:hanging="358"/>
        <w:rPr>
          <w:sz w:val="24"/>
        </w:rPr>
      </w:pP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такое</w:t>
      </w:r>
      <w:r>
        <w:rPr>
          <w:spacing w:val="-9"/>
          <w:sz w:val="24"/>
        </w:rPr>
        <w:t xml:space="preserve"> </w:t>
      </w:r>
      <w:r>
        <w:rPr>
          <w:sz w:val="24"/>
        </w:rPr>
        <w:t>макрос?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макрос?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удалить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макрос?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39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присвоить</w:t>
      </w:r>
      <w:r>
        <w:rPr>
          <w:spacing w:val="-9"/>
          <w:sz w:val="24"/>
        </w:rPr>
        <w:t xml:space="preserve"> </w:t>
      </w:r>
      <w:r>
        <w:rPr>
          <w:sz w:val="24"/>
        </w:rPr>
        <w:t>макросу</w:t>
      </w:r>
      <w:r>
        <w:rPr>
          <w:spacing w:val="-12"/>
          <w:sz w:val="24"/>
        </w:rPr>
        <w:t xml:space="preserve"> </w:t>
      </w:r>
      <w:r>
        <w:rPr>
          <w:sz w:val="24"/>
        </w:rPr>
        <w:t>комбинацию</w:t>
      </w:r>
      <w:r>
        <w:rPr>
          <w:spacing w:val="-9"/>
          <w:sz w:val="24"/>
        </w:rPr>
        <w:t xml:space="preserve"> </w:t>
      </w:r>
      <w:r>
        <w:rPr>
          <w:sz w:val="24"/>
        </w:rPr>
        <w:t>клавиш?</w:t>
      </w:r>
      <w:r>
        <w:rPr>
          <w:spacing w:val="-9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10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вам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способы.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присвоить</w:t>
      </w:r>
      <w:r>
        <w:rPr>
          <w:spacing w:val="-8"/>
          <w:sz w:val="24"/>
        </w:rPr>
        <w:t xml:space="preserve"> </w:t>
      </w:r>
      <w:r>
        <w:rPr>
          <w:sz w:val="24"/>
        </w:rPr>
        <w:t>макросу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кнопку?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3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посмотреть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печатью?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1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3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-13"/>
          <w:sz w:val="24"/>
        </w:rPr>
        <w:t xml:space="preserve"> </w:t>
      </w:r>
      <w:r>
        <w:rPr>
          <w:sz w:val="24"/>
        </w:rPr>
        <w:t>табличного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документа?</w:t>
      </w:r>
    </w:p>
    <w:p w:rsidR="00A26EFB" w:rsidRDefault="00937A21">
      <w:pPr>
        <w:pStyle w:val="a4"/>
        <w:numPr>
          <w:ilvl w:val="0"/>
          <w:numId w:val="31"/>
        </w:numPr>
        <w:tabs>
          <w:tab w:val="left" w:pos="1854"/>
        </w:tabs>
        <w:spacing w:before="40"/>
        <w:ind w:left="1854" w:hanging="359"/>
        <w:rPr>
          <w:sz w:val="24"/>
        </w:rPr>
      </w:pP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распечатать</w:t>
      </w:r>
      <w:r>
        <w:rPr>
          <w:spacing w:val="-11"/>
          <w:sz w:val="24"/>
        </w:rPr>
        <w:t xml:space="preserve"> </w:t>
      </w:r>
      <w:r>
        <w:rPr>
          <w:sz w:val="24"/>
        </w:rPr>
        <w:t>табличный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документ?</w:t>
      </w:r>
      <w:r>
        <w:rPr>
          <w:spacing w:val="-9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12"/>
          <w:sz w:val="24"/>
        </w:rPr>
        <w:t xml:space="preserve"> </w:t>
      </w:r>
      <w:r>
        <w:rPr>
          <w:sz w:val="24"/>
        </w:rPr>
        <w:t>все</w:t>
      </w:r>
      <w:r>
        <w:rPr>
          <w:spacing w:val="-12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способы</w:t>
      </w:r>
    </w:p>
    <w:p w:rsidR="00A26EFB" w:rsidRDefault="00A26EFB">
      <w:pPr>
        <w:pStyle w:val="a3"/>
        <w:spacing w:before="87"/>
        <w:ind w:left="0"/>
      </w:pPr>
    </w:p>
    <w:p w:rsidR="00A26EFB" w:rsidRDefault="00937A21">
      <w:pPr>
        <w:ind w:left="857" w:right="282"/>
        <w:jc w:val="center"/>
        <w:rPr>
          <w:b/>
          <w:sz w:val="23"/>
        </w:rPr>
      </w:pPr>
      <w:r>
        <w:rPr>
          <w:b/>
          <w:sz w:val="24"/>
        </w:rPr>
        <w:t>Практические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pacing w:val="-11"/>
          <w:sz w:val="24"/>
        </w:rPr>
        <w:t xml:space="preserve"> </w:t>
      </w:r>
      <w:r>
        <w:rPr>
          <w:b/>
          <w:sz w:val="23"/>
        </w:rPr>
        <w:t>к</w:t>
      </w:r>
      <w:r>
        <w:rPr>
          <w:spacing w:val="38"/>
          <w:sz w:val="23"/>
        </w:rPr>
        <w:t xml:space="preserve"> </w:t>
      </w:r>
      <w:r>
        <w:rPr>
          <w:b/>
          <w:sz w:val="24"/>
        </w:rPr>
        <w:t>дифференцируемому</w:t>
      </w:r>
      <w:r>
        <w:rPr>
          <w:spacing w:val="-13"/>
          <w:sz w:val="24"/>
        </w:rPr>
        <w:t xml:space="preserve"> </w:t>
      </w:r>
      <w:r>
        <w:rPr>
          <w:b/>
          <w:spacing w:val="-2"/>
          <w:sz w:val="23"/>
        </w:rPr>
        <w:t>зачету</w:t>
      </w:r>
    </w:p>
    <w:p w:rsidR="00A26EFB" w:rsidRDefault="00937A21">
      <w:pPr>
        <w:pStyle w:val="1"/>
        <w:ind w:left="857" w:right="284"/>
        <w:jc w:val="center"/>
      </w:pPr>
      <w:r>
        <w:t>(ОК</w:t>
      </w:r>
      <w:r>
        <w:rPr>
          <w:b w:val="0"/>
          <w:spacing w:val="-6"/>
        </w:rPr>
        <w:t xml:space="preserve"> </w:t>
      </w:r>
      <w:r>
        <w:t>1-9</w:t>
      </w:r>
      <w:r>
        <w:rPr>
          <w:b w:val="0"/>
          <w:spacing w:val="-6"/>
        </w:rPr>
        <w:t xml:space="preserve"> </w:t>
      </w:r>
      <w:r>
        <w:rPr>
          <w:spacing w:val="-2"/>
        </w:rPr>
        <w:t>)</w:t>
      </w:r>
    </w:p>
    <w:p w:rsidR="00A26EFB" w:rsidRDefault="00937A21">
      <w:pPr>
        <w:spacing w:line="274" w:lineRule="exact"/>
        <w:ind w:left="857" w:right="285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№1</w:t>
      </w:r>
    </w:p>
    <w:p w:rsidR="00A26EFB" w:rsidRDefault="00937A21">
      <w:pPr>
        <w:pStyle w:val="a3"/>
        <w:ind w:right="557" w:firstLine="566"/>
        <w:jc w:val="both"/>
      </w:pPr>
      <w:r>
        <w:t>Составить прайс-лист неограниченной длины с автонумерацией строк и автопроста-новкой долларовой цены относительно рублевой в соответствии с курсом. Все цены больше 100 долларов должны выделятся красным цветом.</w:t>
      </w:r>
      <w:r>
        <w:rPr>
          <w:spacing w:val="-2"/>
        </w:rPr>
        <w:t xml:space="preserve"> </w:t>
      </w:r>
      <w:r>
        <w:t>На ячейках, отвечающих за шапку</w:t>
      </w:r>
      <w:r>
        <w:rPr>
          <w:spacing w:val="64"/>
        </w:rPr>
        <w:t xml:space="preserve">  </w:t>
      </w:r>
      <w:r>
        <w:t>прайса,</w:t>
      </w:r>
      <w:r>
        <w:rPr>
          <w:spacing w:val="-1"/>
        </w:rPr>
        <w:t xml:space="preserve"> </w:t>
      </w:r>
      <w:r>
        <w:t>должны</w:t>
      </w:r>
      <w:r>
        <w:rPr>
          <w:spacing w:val="66"/>
        </w:rPr>
        <w:t xml:space="preserve">  </w:t>
      </w:r>
      <w:r>
        <w:t>стоять</w:t>
      </w:r>
      <w:r>
        <w:rPr>
          <w:spacing w:val="66"/>
        </w:rPr>
        <w:t xml:space="preserve">  </w:t>
      </w:r>
      <w:r>
        <w:t>примечания.</w:t>
      </w:r>
      <w:r>
        <w:rPr>
          <w:spacing w:val="-1"/>
        </w:rPr>
        <w:t xml:space="preserve"> </w:t>
      </w:r>
      <w:r>
        <w:t>Дата</w:t>
      </w:r>
      <w:r>
        <w:rPr>
          <w:spacing w:val="65"/>
        </w:rPr>
        <w:t xml:space="preserve">  </w:t>
      </w:r>
      <w:r>
        <w:t>прайса</w:t>
      </w:r>
      <w:r>
        <w:rPr>
          <w:spacing w:val="65"/>
        </w:rPr>
        <w:t xml:space="preserve">  </w:t>
      </w:r>
      <w:r>
        <w:t>обновляется</w:t>
      </w:r>
      <w:r>
        <w:rPr>
          <w:spacing w:val="66"/>
        </w:rPr>
        <w:t xml:space="preserve">  </w:t>
      </w:r>
      <w:r>
        <w:t>динамиче-ски (текущая дата открытия документа).</w:t>
      </w:r>
    </w:p>
    <w:p w:rsidR="00A26EFB" w:rsidRDefault="00937A21">
      <w:pPr>
        <w:pStyle w:val="a3"/>
        <w:ind w:left="1701"/>
        <w:jc w:val="both"/>
      </w:pPr>
      <w:r>
        <w:t>Столбцы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ценами</w:t>
      </w:r>
      <w:r>
        <w:rPr>
          <w:spacing w:val="-8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иметь</w:t>
      </w:r>
      <w:r>
        <w:rPr>
          <w:spacing w:val="-8"/>
        </w:rPr>
        <w:t xml:space="preserve"> </w:t>
      </w:r>
      <w:r>
        <w:t>финансовый</w:t>
      </w:r>
      <w:r>
        <w:rPr>
          <w:spacing w:val="-10"/>
        </w:rPr>
        <w:t xml:space="preserve"> </w:t>
      </w:r>
      <w:r>
        <w:rPr>
          <w:spacing w:val="-2"/>
        </w:rPr>
        <w:t>формат.</w:t>
      </w:r>
    </w:p>
    <w:p w:rsidR="00A26EFB" w:rsidRDefault="00937A21">
      <w:pPr>
        <w:spacing w:before="2" w:line="274" w:lineRule="exact"/>
        <w:ind w:left="5448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№2</w:t>
      </w:r>
    </w:p>
    <w:p w:rsidR="00A26EFB" w:rsidRDefault="00937A21">
      <w:pPr>
        <w:pStyle w:val="a3"/>
        <w:ind w:right="557" w:firstLine="566"/>
        <w:jc w:val="both"/>
      </w:pPr>
      <w:r>
        <w:t>Составить прайс-лист неограниченной длины с автонумерацией строк и автопроста-новкой рублевой цены относительно долларовой в соответствии с курсом. Все цены меньше</w:t>
      </w:r>
      <w:r>
        <w:rPr>
          <w:spacing w:val="-5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р.</w:t>
      </w:r>
      <w:r>
        <w:rPr>
          <w:spacing w:val="-8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выделяться</w:t>
      </w:r>
      <w:r>
        <w:rPr>
          <w:spacing w:val="-3"/>
        </w:rPr>
        <w:t xml:space="preserve"> </w:t>
      </w:r>
      <w:r>
        <w:t>синим</w:t>
      </w:r>
      <w:r>
        <w:rPr>
          <w:spacing w:val="-3"/>
        </w:rPr>
        <w:t xml:space="preserve"> </w:t>
      </w:r>
      <w:r>
        <w:t>цветом.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ячейках,</w:t>
      </w:r>
      <w:r>
        <w:rPr>
          <w:spacing w:val="-7"/>
        </w:rPr>
        <w:t xml:space="preserve"> </w:t>
      </w:r>
      <w:r>
        <w:t>отвечающих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шапку</w:t>
      </w:r>
      <w:r>
        <w:rPr>
          <w:spacing w:val="-10"/>
        </w:rPr>
        <w:t xml:space="preserve"> </w:t>
      </w:r>
      <w:r>
        <w:rPr>
          <w:spacing w:val="-2"/>
        </w:rPr>
        <w:t>прай-</w:t>
      </w:r>
    </w:p>
    <w:p w:rsidR="00A26EFB" w:rsidRDefault="00A26EFB">
      <w:pPr>
        <w:pStyle w:val="a3"/>
        <w:jc w:val="both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a3"/>
        <w:spacing w:before="64"/>
      </w:pPr>
      <w:r>
        <w:t>са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стоять</w:t>
      </w:r>
      <w:r>
        <w:rPr>
          <w:spacing w:val="40"/>
        </w:rPr>
        <w:t xml:space="preserve"> </w:t>
      </w:r>
      <w:r>
        <w:t>примечания.</w:t>
      </w:r>
      <w:r>
        <w:rPr>
          <w:spacing w:val="-3"/>
        </w:rPr>
        <w:t xml:space="preserve"> </w:t>
      </w:r>
      <w:r>
        <w:t>Дата</w:t>
      </w:r>
      <w:r>
        <w:rPr>
          <w:spacing w:val="40"/>
        </w:rPr>
        <w:t xml:space="preserve"> </w:t>
      </w:r>
      <w:r>
        <w:t>прайса</w:t>
      </w:r>
      <w:r>
        <w:rPr>
          <w:spacing w:val="40"/>
        </w:rPr>
        <w:t xml:space="preserve"> </w:t>
      </w:r>
      <w:r>
        <w:t>обновляется</w:t>
      </w:r>
      <w:r>
        <w:rPr>
          <w:spacing w:val="40"/>
        </w:rPr>
        <w:t xml:space="preserve"> </w:t>
      </w:r>
      <w:r>
        <w:t>динамически(текущая</w:t>
      </w:r>
      <w:r>
        <w:rPr>
          <w:spacing w:val="40"/>
        </w:rPr>
        <w:t xml:space="preserve"> </w:t>
      </w:r>
      <w:r>
        <w:t>дата</w:t>
      </w:r>
      <w:r>
        <w:rPr>
          <w:spacing w:val="40"/>
        </w:rPr>
        <w:t xml:space="preserve"> </w:t>
      </w:r>
      <w:r>
        <w:t>от-крытия документа).</w:t>
      </w:r>
    </w:p>
    <w:p w:rsidR="00A26EFB" w:rsidRDefault="00937A21">
      <w:pPr>
        <w:spacing w:before="260" w:line="274" w:lineRule="exact"/>
        <w:ind w:left="5165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№3</w:t>
      </w:r>
    </w:p>
    <w:p w:rsidR="00A26EFB" w:rsidRDefault="00937A21">
      <w:pPr>
        <w:pStyle w:val="a3"/>
        <w:ind w:right="259" w:firstLine="566"/>
      </w:pPr>
      <w:r>
        <w:t>Подсчитать среднее значение 10 членов арифметической и геометрической прогрес-сии, прогрессии задают через команду Правка/Заполнить.</w:t>
      </w:r>
    </w:p>
    <w:p w:rsidR="00A26EFB" w:rsidRDefault="00937A21">
      <w:pPr>
        <w:spacing w:before="254" w:line="274" w:lineRule="exact"/>
        <w:ind w:left="5165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№4</w:t>
      </w:r>
    </w:p>
    <w:p w:rsidR="00A26EFB" w:rsidRDefault="00937A21">
      <w:pPr>
        <w:pStyle w:val="a3"/>
        <w:ind w:firstLine="566"/>
      </w:pPr>
      <w:r>
        <w:t>Составить</w:t>
      </w:r>
      <w:r>
        <w:rPr>
          <w:spacing w:val="-4"/>
        </w:rPr>
        <w:t xml:space="preserve"> </w:t>
      </w:r>
      <w:r>
        <w:t>расчетную</w:t>
      </w:r>
      <w:r>
        <w:rPr>
          <w:spacing w:val="-4"/>
        </w:rPr>
        <w:t xml:space="preserve"> </w:t>
      </w:r>
      <w:r>
        <w:t>таблицу</w:t>
      </w:r>
      <w:r>
        <w:rPr>
          <w:spacing w:val="-11"/>
        </w:rPr>
        <w:t xml:space="preserve"> </w:t>
      </w:r>
      <w:r>
        <w:t>начисления</w:t>
      </w:r>
      <w:r>
        <w:rPr>
          <w:spacing w:val="-4"/>
        </w:rPr>
        <w:t xml:space="preserve"> </w:t>
      </w:r>
      <w:r>
        <w:t>заработной</w:t>
      </w:r>
      <w:r>
        <w:rPr>
          <w:spacing w:val="-3"/>
        </w:rPr>
        <w:t xml:space="preserve"> </w:t>
      </w:r>
      <w:r>
        <w:t>платы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расчета</w:t>
      </w:r>
      <w:r>
        <w:rPr>
          <w:spacing w:val="-5"/>
        </w:rPr>
        <w:t xml:space="preserve"> </w:t>
      </w:r>
      <w:r>
        <w:t>подоходного, пенсионного и социального налога, если дано:</w:t>
      </w:r>
    </w:p>
    <w:p w:rsidR="00A26EFB" w:rsidRDefault="00937A21">
      <w:pPr>
        <w:pStyle w:val="a4"/>
        <w:numPr>
          <w:ilvl w:val="0"/>
          <w:numId w:val="32"/>
        </w:numPr>
        <w:tabs>
          <w:tab w:val="left" w:pos="1854"/>
        </w:tabs>
        <w:ind w:left="1854" w:hanging="153"/>
        <w:rPr>
          <w:sz w:val="24"/>
        </w:rPr>
      </w:pPr>
      <w:r>
        <w:rPr>
          <w:sz w:val="24"/>
        </w:rPr>
        <w:t>сумма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выплате;</w:t>
      </w:r>
    </w:p>
    <w:p w:rsidR="00A26EFB" w:rsidRDefault="00937A21">
      <w:pPr>
        <w:pStyle w:val="a4"/>
        <w:numPr>
          <w:ilvl w:val="0"/>
          <w:numId w:val="32"/>
        </w:numPr>
        <w:tabs>
          <w:tab w:val="left" w:pos="1854"/>
        </w:tabs>
        <w:ind w:left="1854" w:hanging="153"/>
        <w:rPr>
          <w:sz w:val="24"/>
        </w:rPr>
      </w:pPr>
      <w:r>
        <w:rPr>
          <w:sz w:val="24"/>
        </w:rPr>
        <w:t>ставки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налогов.</w:t>
      </w:r>
    </w:p>
    <w:p w:rsidR="00A26EFB" w:rsidRDefault="00937A21">
      <w:pPr>
        <w:spacing w:before="259" w:line="249" w:lineRule="exact"/>
        <w:ind w:left="5217"/>
        <w:rPr>
          <w:b/>
        </w:rPr>
      </w:pPr>
      <w:r>
        <w:rPr>
          <w:b/>
        </w:rPr>
        <w:t>Задание</w:t>
      </w:r>
      <w:r>
        <w:rPr>
          <w:spacing w:val="-1"/>
        </w:rPr>
        <w:t xml:space="preserve"> </w:t>
      </w:r>
      <w:r>
        <w:rPr>
          <w:b/>
          <w:spacing w:val="-5"/>
        </w:rPr>
        <w:t>№5</w:t>
      </w:r>
    </w:p>
    <w:p w:rsidR="00A26EFB" w:rsidRDefault="00937A21">
      <w:pPr>
        <w:pStyle w:val="a3"/>
        <w:ind w:right="648" w:firstLine="566"/>
      </w:pPr>
      <w:r>
        <w:t>Рассчитать сумму и</w:t>
      </w:r>
      <w:r>
        <w:rPr>
          <w:spacing w:val="15"/>
        </w:rPr>
        <w:t xml:space="preserve"> </w:t>
      </w:r>
      <w:r>
        <w:t>накопление за год при</w:t>
      </w:r>
      <w:r>
        <w:rPr>
          <w:spacing w:val="15"/>
        </w:rPr>
        <w:t xml:space="preserve"> </w:t>
      </w:r>
      <w:r>
        <w:t>помещении</w:t>
      </w:r>
      <w:r>
        <w:rPr>
          <w:spacing w:val="15"/>
        </w:rPr>
        <w:t xml:space="preserve"> </w:t>
      </w:r>
      <w:r>
        <w:t>денег в банк</w:t>
      </w:r>
      <w:r>
        <w:rPr>
          <w:spacing w:val="17"/>
        </w:rPr>
        <w:t xml:space="preserve"> </w:t>
      </w:r>
      <w:r>
        <w:t>под определен-ную ежемесячную ставку процента.</w:t>
      </w:r>
    </w:p>
    <w:p w:rsidR="00A26EFB" w:rsidRDefault="00937A21">
      <w:pPr>
        <w:spacing w:before="253" w:line="274" w:lineRule="exact"/>
        <w:ind w:left="5165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№6</w:t>
      </w:r>
    </w:p>
    <w:p w:rsidR="00A26EFB" w:rsidRDefault="00937A21">
      <w:pPr>
        <w:pStyle w:val="a3"/>
        <w:spacing w:line="274" w:lineRule="exact"/>
        <w:ind w:left="1702"/>
      </w:pPr>
      <w:r>
        <w:rPr>
          <w:noProof/>
          <w:lang w:eastAsia="ru-RU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1456690</wp:posOffset>
            </wp:positionH>
            <wp:positionV relativeFrom="paragraph">
              <wp:posOffset>195580</wp:posOffset>
            </wp:positionV>
            <wp:extent cx="1353185" cy="381000"/>
            <wp:effectExtent l="0" t="0" r="0" b="0"/>
            <wp:wrapTopAndBottom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2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Решить</w:t>
      </w:r>
      <w:r>
        <w:rPr>
          <w:spacing w:val="-8"/>
        </w:rPr>
        <w:t xml:space="preserve"> </w:t>
      </w:r>
      <w:r>
        <w:t>уравнение</w:t>
      </w:r>
      <w:r>
        <w:rPr>
          <w:spacing w:val="-10"/>
        </w:rPr>
        <w:t xml:space="preserve"> </w:t>
      </w:r>
      <w:r>
        <w:t>вида</w:t>
      </w:r>
      <w:r>
        <w:rPr>
          <w:spacing w:val="-9"/>
        </w:rPr>
        <w:t xml:space="preserve"> </w:t>
      </w:r>
      <w:r>
        <w:t>f(x)=0</w:t>
      </w:r>
      <w:r>
        <w:rPr>
          <w:spacing w:val="-9"/>
        </w:rPr>
        <w:t xml:space="preserve"> </w:t>
      </w:r>
      <w:r>
        <w:t>подбором</w:t>
      </w:r>
      <w:r>
        <w:rPr>
          <w:spacing w:val="-11"/>
        </w:rPr>
        <w:t xml:space="preserve"> </w:t>
      </w:r>
      <w:r>
        <w:rPr>
          <w:spacing w:val="-2"/>
        </w:rPr>
        <w:t>параметра.</w:t>
      </w:r>
    </w:p>
    <w:p w:rsidR="00A26EFB" w:rsidRDefault="00A26EFB">
      <w:pPr>
        <w:pStyle w:val="a3"/>
        <w:spacing w:before="47"/>
        <w:ind w:left="0"/>
      </w:pPr>
    </w:p>
    <w:p w:rsidR="00A26EFB" w:rsidRDefault="00937A21">
      <w:pPr>
        <w:spacing w:line="274" w:lineRule="exact"/>
        <w:ind w:left="5165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№7</w:t>
      </w:r>
    </w:p>
    <w:p w:rsidR="00A26EFB" w:rsidRDefault="00937A21">
      <w:pPr>
        <w:pStyle w:val="a3"/>
        <w:ind w:firstLine="566"/>
      </w:pPr>
      <w:r>
        <w:rPr>
          <w:noProof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1459865</wp:posOffset>
            </wp:positionH>
            <wp:positionV relativeFrom="paragraph">
              <wp:posOffset>374015</wp:posOffset>
            </wp:positionV>
            <wp:extent cx="1234440" cy="438785"/>
            <wp:effectExtent l="0" t="0" r="0" b="0"/>
            <wp:wrapTopAndBottom/>
            <wp:docPr id="9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39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Найти наибольшее, наименьшее значение функции f(x)</w:t>
      </w:r>
      <w:r>
        <w:rPr>
          <w:spacing w:val="-4"/>
        </w:rPr>
        <w:t xml:space="preserve"> </w:t>
      </w:r>
      <w:r>
        <w:t>на интервале х от</w:t>
      </w:r>
      <w:r>
        <w:rPr>
          <w:spacing w:val="-3"/>
        </w:rPr>
        <w:t xml:space="preserve"> </w:t>
      </w:r>
      <w:r>
        <w:t>–10 до 10 с шагом 0,1.</w:t>
      </w:r>
    </w:p>
    <w:p w:rsidR="00A26EFB" w:rsidRDefault="00A26EFB">
      <w:pPr>
        <w:pStyle w:val="a3"/>
        <w:spacing w:before="92"/>
        <w:ind w:left="0"/>
      </w:pPr>
    </w:p>
    <w:p w:rsidR="00A26EFB" w:rsidRDefault="00937A21">
      <w:pPr>
        <w:spacing w:line="274" w:lineRule="exact"/>
        <w:ind w:left="5165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№8</w:t>
      </w:r>
    </w:p>
    <w:p w:rsidR="00A26EFB" w:rsidRDefault="00937A21">
      <w:pPr>
        <w:pStyle w:val="a3"/>
        <w:ind w:right="557" w:firstLine="566"/>
        <w:jc w:val="both"/>
      </w:pPr>
      <w:r>
        <w:t>Даны матрица</w:t>
      </w:r>
      <w:r>
        <w:rPr>
          <w:spacing w:val="-3"/>
        </w:rPr>
        <w:t xml:space="preserve"> </w:t>
      </w:r>
      <w:r>
        <w:t>A, B</w:t>
      </w:r>
      <w:r>
        <w:rPr>
          <w:spacing w:val="-4"/>
        </w:rPr>
        <w:t xml:space="preserve"> </w:t>
      </w:r>
      <w:r>
        <w:t>и вектор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Найти вектор/матрицу</w:t>
      </w:r>
      <w:r>
        <w:rPr>
          <w:spacing w:val="-7"/>
        </w:rPr>
        <w:t xml:space="preserve"> </w:t>
      </w:r>
      <w:r>
        <w:t>Х. Матрицы и вектор запол-няются случайными числами от</w:t>
      </w:r>
      <w:r>
        <w:rPr>
          <w:spacing w:val="-3"/>
        </w:rPr>
        <w:t xml:space="preserve"> </w:t>
      </w:r>
      <w:r>
        <w:t>–10 до и 10 округляются до десятых</w:t>
      </w:r>
      <w:r>
        <w:rPr>
          <w:spacing w:val="-1"/>
        </w:rPr>
        <w:t xml:space="preserve"> </w:t>
      </w:r>
      <w:r>
        <w:t>(размерность матриц и соответственно вектора 5x5).</w:t>
      </w:r>
    </w:p>
    <w:p w:rsidR="00A26EFB" w:rsidRDefault="00937A21">
      <w:pPr>
        <w:pStyle w:val="a3"/>
        <w:ind w:left="1702"/>
      </w:pPr>
      <w:r>
        <w:rPr>
          <w:spacing w:val="-2"/>
        </w:rPr>
        <w:t>X=А</w:t>
      </w:r>
      <w:r>
        <w:rPr>
          <w:spacing w:val="-2"/>
          <w:vertAlign w:val="superscript"/>
        </w:rPr>
        <w:t>-1</w:t>
      </w:r>
      <w:r>
        <w:rPr>
          <w:spacing w:val="-2"/>
        </w:rPr>
        <w:t>*В+Е*В</w:t>
      </w:r>
      <w:r>
        <w:rPr>
          <w:spacing w:val="-2"/>
          <w:vertAlign w:val="superscript"/>
        </w:rPr>
        <w:t>-</w:t>
      </w:r>
      <w:r>
        <w:rPr>
          <w:spacing w:val="-10"/>
          <w:vertAlign w:val="superscript"/>
        </w:rPr>
        <w:t>1</w:t>
      </w:r>
    </w:p>
    <w:p w:rsidR="00A26EFB" w:rsidRDefault="00A26EFB">
      <w:pPr>
        <w:pStyle w:val="a3"/>
        <w:spacing w:before="3"/>
        <w:ind w:left="0"/>
      </w:pPr>
    </w:p>
    <w:p w:rsidR="00A26EFB" w:rsidRDefault="00937A21">
      <w:pPr>
        <w:spacing w:line="274" w:lineRule="exact"/>
        <w:ind w:left="5448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№9</w:t>
      </w:r>
    </w:p>
    <w:p w:rsidR="00A26EFB" w:rsidRDefault="00937A21">
      <w:pPr>
        <w:pStyle w:val="a3"/>
        <w:ind w:right="559" w:firstLine="566"/>
        <w:jc w:val="both"/>
      </w:pPr>
      <w:r>
        <w:t>Построить график функции, количество аргументов не менее 100, задаются через ге-нератор случайных чисел из диапазона [-20; 20].</w:t>
      </w:r>
    </w:p>
    <w:p w:rsidR="00A26EFB" w:rsidRDefault="00937A21">
      <w:pPr>
        <w:pStyle w:val="a3"/>
        <w:spacing w:before="30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1459865</wp:posOffset>
            </wp:positionH>
            <wp:positionV relativeFrom="paragraph">
              <wp:posOffset>180340</wp:posOffset>
            </wp:positionV>
            <wp:extent cx="1469390" cy="948055"/>
            <wp:effectExtent l="0" t="0" r="0" b="0"/>
            <wp:wrapTopAndBottom/>
            <wp:docPr id="10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136" cy="947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6EFB" w:rsidRDefault="00937A21">
      <w:pPr>
        <w:spacing w:before="66" w:line="274" w:lineRule="exact"/>
        <w:ind w:left="5105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b/>
          <w:spacing w:val="-5"/>
          <w:sz w:val="24"/>
        </w:rPr>
        <w:t>№10</w:t>
      </w:r>
    </w:p>
    <w:p w:rsidR="00A26EFB" w:rsidRDefault="00937A21">
      <w:pPr>
        <w:pStyle w:val="a3"/>
        <w:spacing w:line="274" w:lineRule="exact"/>
        <w:ind w:left="1701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1459865</wp:posOffset>
            </wp:positionH>
            <wp:positionV relativeFrom="paragraph">
              <wp:posOffset>198755</wp:posOffset>
            </wp:positionV>
            <wp:extent cx="1263650" cy="753110"/>
            <wp:effectExtent l="0" t="0" r="0" b="0"/>
            <wp:wrapTopAndBottom/>
            <wp:docPr id="11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777" cy="752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Решить</w:t>
      </w:r>
      <w:r>
        <w:rPr>
          <w:spacing w:val="-9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линейных</w:t>
      </w:r>
      <w:r>
        <w:rPr>
          <w:spacing w:val="-6"/>
        </w:rPr>
        <w:t xml:space="preserve"> </w:t>
      </w:r>
      <w:r>
        <w:rPr>
          <w:spacing w:val="-2"/>
        </w:rPr>
        <w:t>уравнений.</w:t>
      </w:r>
    </w:p>
    <w:p w:rsidR="00A26EFB" w:rsidRDefault="00A26EFB">
      <w:pPr>
        <w:pStyle w:val="a3"/>
        <w:spacing w:line="274" w:lineRule="exact"/>
        <w:sectPr w:rsidR="00A26EFB">
          <w:pgSz w:w="11900" w:h="16840"/>
          <w:pgMar w:top="1060" w:right="283" w:bottom="280" w:left="566" w:header="720" w:footer="720" w:gutter="0"/>
          <w:cols w:space="720"/>
        </w:sectPr>
      </w:pPr>
    </w:p>
    <w:p w:rsidR="00A26EFB" w:rsidRDefault="00937A21">
      <w:pPr>
        <w:pStyle w:val="1"/>
        <w:spacing w:before="72" w:line="276" w:lineRule="auto"/>
        <w:ind w:left="1598" w:right="667" w:firstLine="2"/>
        <w:jc w:val="center"/>
      </w:pPr>
      <w:r>
        <w:t>Методические</w:t>
      </w:r>
      <w:r>
        <w:rPr>
          <w:b w:val="0"/>
        </w:rPr>
        <w:t xml:space="preserve"> </w:t>
      </w:r>
      <w:r>
        <w:t>материалы,</w:t>
      </w:r>
      <w:r>
        <w:rPr>
          <w:b w:val="0"/>
        </w:rPr>
        <w:t xml:space="preserve"> </w:t>
      </w:r>
      <w:r>
        <w:t>определяющие</w:t>
      </w:r>
      <w:r>
        <w:rPr>
          <w:b w:val="0"/>
        </w:rPr>
        <w:t xml:space="preserve"> </w:t>
      </w:r>
      <w:r>
        <w:t>процедуры</w:t>
      </w:r>
      <w:r>
        <w:rPr>
          <w:b w:val="0"/>
        </w:rPr>
        <w:t xml:space="preserve"> </w:t>
      </w:r>
      <w:r>
        <w:t>оценивания</w:t>
      </w:r>
      <w:r>
        <w:rPr>
          <w:b w:val="0"/>
        </w:rPr>
        <w:t xml:space="preserve"> </w:t>
      </w:r>
      <w:r>
        <w:t>знаний,</w:t>
      </w:r>
      <w:r>
        <w:rPr>
          <w:b w:val="0"/>
        </w:rPr>
        <w:t xml:space="preserve"> </w:t>
      </w:r>
      <w:r>
        <w:t>уме-ний,</w:t>
      </w:r>
      <w:r>
        <w:rPr>
          <w:b w:val="0"/>
          <w:spacing w:val="-7"/>
        </w:rPr>
        <w:t xml:space="preserve"> </w:t>
      </w:r>
      <w:r>
        <w:t>навыков</w:t>
      </w:r>
      <w:r>
        <w:rPr>
          <w:b w:val="0"/>
          <w:spacing w:val="-4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(или)</w:t>
      </w:r>
      <w:r>
        <w:rPr>
          <w:b w:val="0"/>
          <w:spacing w:val="-5"/>
        </w:rPr>
        <w:t xml:space="preserve"> </w:t>
      </w:r>
      <w:r>
        <w:t>опыта</w:t>
      </w:r>
      <w:r>
        <w:rPr>
          <w:b w:val="0"/>
          <w:spacing w:val="-7"/>
        </w:rPr>
        <w:t xml:space="preserve"> </w:t>
      </w:r>
      <w:r>
        <w:t>деятельности,</w:t>
      </w:r>
      <w:r>
        <w:rPr>
          <w:b w:val="0"/>
          <w:spacing w:val="-4"/>
        </w:rPr>
        <w:t xml:space="preserve"> </w:t>
      </w:r>
      <w:r>
        <w:t>характеризующие</w:t>
      </w:r>
      <w:r>
        <w:rPr>
          <w:b w:val="0"/>
          <w:spacing w:val="-5"/>
        </w:rPr>
        <w:t xml:space="preserve"> </w:t>
      </w:r>
      <w:r>
        <w:t>этапы</w:t>
      </w:r>
      <w:r>
        <w:rPr>
          <w:b w:val="0"/>
          <w:spacing w:val="-5"/>
        </w:rPr>
        <w:t xml:space="preserve"> </w:t>
      </w:r>
      <w:r>
        <w:t>формирова-ния</w:t>
      </w:r>
      <w:r>
        <w:rPr>
          <w:b w:val="0"/>
        </w:rPr>
        <w:t xml:space="preserve"> </w:t>
      </w:r>
      <w:r>
        <w:t>компетенций.</w:t>
      </w:r>
    </w:p>
    <w:p w:rsidR="00A26EFB" w:rsidRDefault="00937A21">
      <w:pPr>
        <w:ind w:left="1099" w:right="242"/>
        <w:jc w:val="center"/>
        <w:rPr>
          <w:b/>
          <w:sz w:val="23"/>
        </w:rPr>
      </w:pPr>
      <w:r>
        <w:rPr>
          <w:b/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spacing w:val="-11"/>
          <w:sz w:val="24"/>
        </w:rPr>
        <w:t xml:space="preserve"> </w:t>
      </w:r>
      <w:r>
        <w:rPr>
          <w:b/>
          <w:sz w:val="23"/>
        </w:rPr>
        <w:t>на</w:t>
      </w:r>
      <w:r>
        <w:rPr>
          <w:spacing w:val="-11"/>
          <w:sz w:val="23"/>
        </w:rPr>
        <w:t xml:space="preserve"> </w:t>
      </w:r>
      <w:r>
        <w:rPr>
          <w:b/>
          <w:sz w:val="24"/>
        </w:rPr>
        <w:t>дифференцируемом</w:t>
      </w:r>
      <w:r>
        <w:rPr>
          <w:spacing w:val="-13"/>
          <w:sz w:val="24"/>
        </w:rPr>
        <w:t xml:space="preserve"> </w:t>
      </w:r>
      <w:r>
        <w:rPr>
          <w:b/>
          <w:spacing w:val="-2"/>
          <w:sz w:val="23"/>
        </w:rPr>
        <w:t>зачете</w:t>
      </w:r>
    </w:p>
    <w:p w:rsidR="00A26EFB" w:rsidRDefault="00A26EFB">
      <w:pPr>
        <w:pStyle w:val="a3"/>
        <w:spacing w:before="79"/>
        <w:ind w:left="0"/>
        <w:rPr>
          <w:b/>
        </w:rPr>
      </w:pPr>
    </w:p>
    <w:p w:rsidR="00A26EFB" w:rsidRDefault="00937A21">
      <w:pPr>
        <w:pStyle w:val="a3"/>
        <w:spacing w:before="1" w:line="276" w:lineRule="auto"/>
        <w:ind w:right="555" w:firstLine="696"/>
        <w:jc w:val="both"/>
      </w:pPr>
      <w:r>
        <w:t>Оценки "отлично" заслуживает студент, обнаруживший всестороннее, системати-ческое и глубокое знание учебно-программного материала, умение свободно выполнять задания, предусмотренные программой, усвоивший основную и знакомый с дополнитель-ной литературой, рекомендованной программой. Как правило, оценка "отлично" выстав-ляется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изло-жении и использовании учебно-программного материала.</w:t>
      </w:r>
    </w:p>
    <w:p w:rsidR="00A26EFB" w:rsidRDefault="00937A21">
      <w:pPr>
        <w:pStyle w:val="a3"/>
        <w:spacing w:line="276" w:lineRule="auto"/>
        <w:ind w:right="555" w:firstLine="695"/>
        <w:jc w:val="both"/>
      </w:pPr>
      <w:r>
        <w:t>Оценки "хорошо" заслуживает студент, обнаруживший полное знание учебно-программного материала, успешно выполняющий предусмотренные в программе задания, усвоивший основную литературу, рекомендованную в программе. Как правило, оценка "хорошо" выставляется студентам, показавшим систематический характер знаний по дис-циплине и способным к их самостоятельному пополнению и обновлению в ходе дальней-шей учебной работы и профессиональной деятельности.</w:t>
      </w:r>
    </w:p>
    <w:p w:rsidR="00A26EFB" w:rsidRDefault="00937A21">
      <w:pPr>
        <w:pStyle w:val="a3"/>
        <w:spacing w:line="276" w:lineRule="auto"/>
        <w:ind w:right="557" w:firstLine="695"/>
        <w:jc w:val="both"/>
      </w:pPr>
      <w:r>
        <w:t>Оценки</w:t>
      </w:r>
      <w:r>
        <w:rPr>
          <w:spacing w:val="-1"/>
        </w:rPr>
        <w:t xml:space="preserve"> </w:t>
      </w:r>
      <w:r>
        <w:t>"удовлетворительно"</w:t>
      </w:r>
      <w:r>
        <w:rPr>
          <w:spacing w:val="-2"/>
        </w:rPr>
        <w:t xml:space="preserve"> </w:t>
      </w:r>
      <w:r>
        <w:t>заслуживает студент, обнаруживший знания основно-го учебно-программного материала в объеме, необходимом для дальнейшей учебы и предстоящей работы по специальности, справляющийся с выполнением заданий, преду-смотренных программой, знакомый с основной литературой, рекомендованной програм-мой. Как правило, оценка</w:t>
      </w:r>
      <w:r>
        <w:rPr>
          <w:spacing w:val="-1"/>
        </w:rPr>
        <w:t xml:space="preserve"> </w:t>
      </w:r>
      <w:r>
        <w:t>"удовлетворительно"</w:t>
      </w:r>
      <w:r>
        <w:rPr>
          <w:spacing w:val="-2"/>
        </w:rPr>
        <w:t xml:space="preserve"> </w:t>
      </w:r>
      <w:r>
        <w:t>выставляется студентам, допустившим по-грешности в ответе на экзамене и при выполнении экзаменационных заданий, но облада-ющим необходимыми знаниями для их устранения под руководством преподавателя.</w:t>
      </w:r>
    </w:p>
    <w:p w:rsidR="00A26EFB" w:rsidRDefault="00937A21">
      <w:pPr>
        <w:pStyle w:val="a3"/>
        <w:spacing w:line="276" w:lineRule="auto"/>
        <w:ind w:right="555" w:firstLine="696"/>
        <w:jc w:val="both"/>
      </w:pPr>
      <w:r>
        <w:t>Оценка "неудовлетворительно" выставляется студенту, обнаружившему пробелы в знаниях основного учебно-программного материала, допустившему принципиальные ошибки в выполнении предусмотренных программой заданий. Как правило, оценка "не-удовлетворительно"</w:t>
      </w:r>
      <w:r>
        <w:rPr>
          <w:spacing w:val="-1"/>
        </w:rPr>
        <w:t xml:space="preserve"> </w:t>
      </w:r>
      <w:r>
        <w:t>ставится студентам, которые не могут продолжить обучение или при-ступить к профессиональной деятельности по окончании вуза без дополнительных заня-тий по соответствующей дисциплине.</w:t>
      </w:r>
    </w:p>
    <w:sectPr w:rsidR="00A26EFB">
      <w:pgSz w:w="11900" w:h="16840"/>
      <w:pgMar w:top="1060" w:right="283" w:bottom="280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EFB" w:rsidRDefault="00937A21">
      <w:r>
        <w:separator/>
      </w:r>
    </w:p>
  </w:endnote>
  <w:endnote w:type="continuationSeparator" w:id="0">
    <w:p w:rsidR="00A26EFB" w:rsidRDefault="0093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ptos">
    <w:altName w:val="Arial"/>
    <w:charset w:val="00"/>
    <w:family w:val="swiss"/>
    <w:pitch w:val="default"/>
    <w:sig w:usb0="00000000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EFB" w:rsidRDefault="00937A21">
      <w:r>
        <w:separator/>
      </w:r>
    </w:p>
  </w:footnote>
  <w:footnote w:type="continuationSeparator" w:id="0">
    <w:p w:rsidR="00A26EFB" w:rsidRDefault="00937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61FADE"/>
    <w:multiLevelType w:val="multilevel"/>
    <w:tmpl w:val="8461FADE"/>
    <w:lvl w:ilvl="0">
      <w:start w:val="1"/>
      <w:numFmt w:val="decimal"/>
      <w:lvlText w:val="%1."/>
      <w:lvlJc w:val="left"/>
      <w:pPr>
        <w:ind w:left="167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2617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54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91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8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65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2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9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6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9239341B"/>
    <w:multiLevelType w:val="multilevel"/>
    <w:tmpl w:val="9239341B"/>
    <w:lvl w:ilvl="0">
      <w:start w:val="1"/>
      <w:numFmt w:val="decimal"/>
      <w:lvlText w:val="%1)"/>
      <w:lvlJc w:val="left"/>
      <w:pPr>
        <w:ind w:left="1394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30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5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0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0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5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0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9288B902"/>
    <w:multiLevelType w:val="multilevel"/>
    <w:tmpl w:val="9288B902"/>
    <w:lvl w:ilvl="0">
      <w:start w:val="1"/>
      <w:numFmt w:val="decimal"/>
      <w:lvlText w:val="%1."/>
      <w:lvlJc w:val="left"/>
      <w:pPr>
        <w:ind w:left="14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43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9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6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9C8AC8EF"/>
    <w:multiLevelType w:val="multilevel"/>
    <w:tmpl w:val="9C8AC8EF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B0F1ACD9"/>
    <w:multiLevelType w:val="multilevel"/>
    <w:tmpl w:val="B0F1ACD9"/>
    <w:lvl w:ilvl="0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4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1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6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20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BE923771"/>
    <w:multiLevelType w:val="multilevel"/>
    <w:tmpl w:val="BE923771"/>
    <w:lvl w:ilvl="0">
      <w:start w:val="1"/>
      <w:numFmt w:val="decimal"/>
      <w:lvlText w:val="%1."/>
      <w:lvlJc w:val="left"/>
      <w:pPr>
        <w:ind w:left="19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851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762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7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6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28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20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97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87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7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6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209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890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0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0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0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950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9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2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316" w:hanging="181"/>
        <w:jc w:val="left"/>
      </w:pPr>
      <w:rPr>
        <w:rFonts w:hint="default"/>
        <w:spacing w:val="0"/>
        <w:w w:val="87"/>
        <w:lang w:val="ru-RU" w:eastAsia="en-US" w:bidi="ar-SA"/>
      </w:rPr>
    </w:lvl>
    <w:lvl w:ilvl="1">
      <w:numFmt w:val="bullet"/>
      <w:lvlText w:val="•"/>
      <w:lvlJc w:val="left"/>
      <w:pPr>
        <w:ind w:left="2293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66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2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5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8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1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4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4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1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6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0E640482"/>
    <w:multiLevelType w:val="multilevel"/>
    <w:tmpl w:val="0E640482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2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2470EC97"/>
    <w:multiLevelType w:val="multilevel"/>
    <w:tmpl w:val="2470EC97"/>
    <w:lvl w:ilvl="0">
      <w:start w:val="1"/>
      <w:numFmt w:val="decimal"/>
      <w:lvlText w:val="%1."/>
      <w:lvlJc w:val="left"/>
      <w:pPr>
        <w:ind w:left="1195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85" w:hanging="42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7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0" w:hanging="420"/>
      </w:pPr>
      <w:rPr>
        <w:rFonts w:hint="default"/>
        <w:lang w:val="ru-RU" w:eastAsia="en-US" w:bidi="ar-SA"/>
      </w:rPr>
    </w:lvl>
  </w:abstractNum>
  <w:abstractNum w:abstractNumId="18" w15:restartNumberingAfterBreak="0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4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1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6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2A8F537B"/>
    <w:multiLevelType w:val="multilevel"/>
    <w:tmpl w:val="2A8F537B"/>
    <w:lvl w:ilvl="0">
      <w:start w:val="1"/>
      <w:numFmt w:val="decimal"/>
      <w:lvlText w:val="%1)"/>
      <w:lvlJc w:val="left"/>
      <w:pPr>
        <w:ind w:left="1394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30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5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0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0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5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0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39A0D9AC"/>
    <w:multiLevelType w:val="multilevel"/>
    <w:tmpl w:val="39A0D9AC"/>
    <w:lvl w:ilvl="0">
      <w:start w:val="1"/>
      <w:numFmt w:val="decimal"/>
      <w:lvlText w:val="%1."/>
      <w:lvlJc w:val="left"/>
      <w:pPr>
        <w:ind w:left="1135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15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8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6A08BB8"/>
    <w:multiLevelType w:val="multilevel"/>
    <w:tmpl w:val="46A08BB8"/>
    <w:lvl w:ilvl="0">
      <w:start w:val="7"/>
      <w:numFmt w:val="decimal"/>
      <w:lvlText w:val="%1."/>
      <w:lvlJc w:val="left"/>
      <w:pPr>
        <w:ind w:left="11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4C1BAE26"/>
    <w:multiLevelType w:val="multilevel"/>
    <w:tmpl w:val="4C1BAE26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D4DC07F"/>
    <w:multiLevelType w:val="multilevel"/>
    <w:tmpl w:val="4D4DC07F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8765686"/>
    <w:multiLevelType w:val="multilevel"/>
    <w:tmpl w:val="58765686"/>
    <w:lvl w:ilvl="0">
      <w:numFmt w:val="bullet"/>
      <w:lvlText w:val=""/>
      <w:lvlJc w:val="left"/>
      <w:pPr>
        <w:ind w:left="1855" w:hanging="1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2779" w:hanging="15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98" w:hanging="1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1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6" w:hanging="1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5" w:hanging="1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4" w:hanging="1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1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2" w:hanging="154"/>
      </w:pPr>
      <w:rPr>
        <w:rFonts w:hint="default"/>
        <w:lang w:val="ru-RU" w:eastAsia="en-US" w:bidi="ar-SA"/>
      </w:rPr>
    </w:lvl>
  </w:abstractNum>
  <w:abstractNum w:abstractNumId="2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209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890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0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0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0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1316" w:hanging="181"/>
        <w:jc w:val="right"/>
      </w:pPr>
      <w:rPr>
        <w:rFonts w:hint="default"/>
        <w:spacing w:val="0"/>
        <w:w w:val="8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8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29F7852"/>
    <w:multiLevelType w:val="multilevel"/>
    <w:tmpl w:val="629F7852"/>
    <w:lvl w:ilvl="0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4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1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6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1375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4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14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6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77ECEA79"/>
    <w:multiLevelType w:val="multilevel"/>
    <w:tmpl w:val="77ECEA79"/>
    <w:lvl w:ilvl="0">
      <w:start w:val="1"/>
      <w:numFmt w:val="decimal"/>
      <w:lvlText w:val="%1."/>
      <w:lvlJc w:val="left"/>
      <w:pPr>
        <w:ind w:left="19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851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762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7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6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28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7C246926"/>
    <w:multiLevelType w:val="multilevel"/>
    <w:tmpl w:val="7C246926"/>
    <w:lvl w:ilvl="0">
      <w:start w:val="12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9"/>
  </w:num>
  <w:num w:numId="3">
    <w:abstractNumId w:val="25"/>
  </w:num>
  <w:num w:numId="4">
    <w:abstractNumId w:val="7"/>
  </w:num>
  <w:num w:numId="5">
    <w:abstractNumId w:val="5"/>
  </w:num>
  <w:num w:numId="6">
    <w:abstractNumId w:val="15"/>
  </w:num>
  <w:num w:numId="7">
    <w:abstractNumId w:val="18"/>
  </w:num>
  <w:num w:numId="8">
    <w:abstractNumId w:val="29"/>
  </w:num>
  <w:num w:numId="9">
    <w:abstractNumId w:val="14"/>
  </w:num>
  <w:num w:numId="10">
    <w:abstractNumId w:val="1"/>
  </w:num>
  <w:num w:numId="11">
    <w:abstractNumId w:val="19"/>
  </w:num>
  <w:num w:numId="12">
    <w:abstractNumId w:val="26"/>
  </w:num>
  <w:num w:numId="13">
    <w:abstractNumId w:val="8"/>
  </w:num>
  <w:num w:numId="14">
    <w:abstractNumId w:val="23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2"/>
  </w:num>
  <w:num w:numId="21">
    <w:abstractNumId w:val="27"/>
  </w:num>
  <w:num w:numId="22">
    <w:abstractNumId w:val="16"/>
  </w:num>
  <w:num w:numId="23">
    <w:abstractNumId w:val="21"/>
  </w:num>
  <w:num w:numId="24">
    <w:abstractNumId w:val="4"/>
  </w:num>
  <w:num w:numId="25">
    <w:abstractNumId w:val="31"/>
  </w:num>
  <w:num w:numId="26">
    <w:abstractNumId w:val="30"/>
  </w:num>
  <w:num w:numId="27">
    <w:abstractNumId w:val="6"/>
  </w:num>
  <w:num w:numId="28">
    <w:abstractNumId w:val="28"/>
  </w:num>
  <w:num w:numId="29">
    <w:abstractNumId w:val="2"/>
  </w:num>
  <w:num w:numId="30">
    <w:abstractNumId w:val="20"/>
  </w:num>
  <w:num w:numId="31">
    <w:abstractNumId w:val="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6EFB"/>
    <w:rsid w:val="00937A21"/>
    <w:rsid w:val="00A26EFB"/>
    <w:rsid w:val="00AB4F9A"/>
    <w:rsid w:val="17646C57"/>
    <w:rsid w:val="20570EC8"/>
    <w:rsid w:val="4E2B21D5"/>
    <w:rsid w:val="7AA3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A48B7F9"/>
  <w15:docId w15:val="{E081A65F-7DB1-4170-87CA-1D12C0D0D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37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35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135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pkro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mipkro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7794</Words>
  <Characters>44430</Characters>
  <Application>Microsoft Office Word</Application>
  <DocSecurity>0</DocSecurity>
  <Lines>370</Lines>
  <Paragraphs>104</Paragraphs>
  <ScaleCrop>false</ScaleCrop>
  <Company/>
  <LinksUpToDate>false</LinksUpToDate>
  <CharactersWithSpaces>52120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Admin</cp:lastModifiedBy>
  <cp:revision>3</cp:revision>
  <dcterms:created xsi:type="dcterms:W3CDTF">2026-01-19T12:26:00Z</dcterms:created>
  <dcterms:modified xsi:type="dcterms:W3CDTF">2026-01-27T08:57:00Z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2026-01-19T00:00:00Z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KSOProductBuildVer">
    <vt:lpwstr>1049-12.2.0.23196</vt:lpwstr>
  </property>
  <property fmtid="{D5CDD505-2E9C-101B-9397-08002B2CF9AE}" pid="7" name="ICV">
    <vt:lpwstr>4CBCCF2ADC1346D1951C819E08F11EBC_13</vt:lpwstr>
  </property>
</Properties>
</file>